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Pr="004D4492" w:rsidRDefault="00BC4C6A" w:rsidP="00C92C94">
      <w:pPr>
        <w:pStyle w:val="NormalWeb"/>
        <w:spacing w:beforeAutospacing="0" w:afterAutospacing="0" w:line="10" w:lineRule="atLeast"/>
        <w:ind w:firstLine="561"/>
        <w:jc w:val="center"/>
        <w:rPr>
          <w:color w:val="000000" w:themeColor="text1"/>
        </w:rPr>
      </w:pPr>
      <w:r w:rsidRPr="004D4492">
        <w:rPr>
          <w:b/>
          <w:bCs/>
          <w:color w:val="000000" w:themeColor="text1"/>
          <w:sz w:val="26"/>
          <w:szCs w:val="26"/>
        </w:rPr>
        <w:t>CỘNG HÒA XÃ HỘI CHỦ NGHĨA VIỆT NAM</w:t>
      </w:r>
    </w:p>
    <w:p w:rsidR="00AD42E7" w:rsidRPr="004D4492" w:rsidRDefault="00BC4C6A" w:rsidP="00C92C94">
      <w:pPr>
        <w:pStyle w:val="NormalWeb"/>
        <w:spacing w:beforeAutospacing="0" w:afterAutospacing="0" w:line="10" w:lineRule="atLeast"/>
        <w:ind w:firstLine="561"/>
        <w:jc w:val="center"/>
        <w:rPr>
          <w:b/>
          <w:bCs/>
          <w:color w:val="000000" w:themeColor="text1"/>
          <w:sz w:val="26"/>
          <w:szCs w:val="26"/>
        </w:rPr>
      </w:pPr>
      <w:r w:rsidRPr="004D4492">
        <w:rPr>
          <w:b/>
          <w:bCs/>
          <w:color w:val="000000" w:themeColor="text1"/>
          <w:sz w:val="26"/>
          <w:szCs w:val="26"/>
        </w:rPr>
        <w:t>Độc lập – Tự do – Hạnh phúc</w:t>
      </w:r>
    </w:p>
    <w:p w:rsidR="00C92C94" w:rsidRPr="004D4492" w:rsidRDefault="0019593E">
      <w:pPr>
        <w:pStyle w:val="NormalWeb"/>
        <w:spacing w:beforeAutospacing="0" w:after="160" w:afterAutospacing="0" w:line="10" w:lineRule="atLeast"/>
        <w:ind w:firstLine="560"/>
        <w:jc w:val="center"/>
        <w:rPr>
          <w:color w:val="000000" w:themeColor="text1"/>
        </w:rPr>
      </w:pPr>
      <w:r w:rsidRPr="004D4492">
        <w:rPr>
          <w:noProof/>
          <w:color w:val="000000" w:themeColor="text1"/>
          <w:lang w:eastAsia="en-US"/>
        </w:rPr>
        <mc:AlternateContent>
          <mc:Choice Requires="wps">
            <w:drawing>
              <wp:anchor distT="0" distB="0" distL="114300" distR="114300" simplePos="0" relativeHeight="251659264" behindDoc="0" locked="0" layoutInCell="1" allowOverlap="1" wp14:anchorId="25D2D674" wp14:editId="2479EB85">
                <wp:simplePos x="0" y="0"/>
                <wp:positionH relativeFrom="column">
                  <wp:posOffset>1971674</wp:posOffset>
                </wp:positionH>
                <wp:positionV relativeFrom="paragraph">
                  <wp:posOffset>64770</wp:posOffset>
                </wp:positionV>
                <wp:extent cx="1952625" cy="0"/>
                <wp:effectExtent l="0" t="0" r="28575" b="19050"/>
                <wp:wrapNone/>
                <wp:docPr id="3" name="Straight Connector 3"/>
                <wp:cNvGraphicFramePr/>
                <a:graphic xmlns:a="http://schemas.openxmlformats.org/drawingml/2006/main">
                  <a:graphicData uri="http://schemas.microsoft.com/office/word/2010/wordprocessingShape">
                    <wps:wsp>
                      <wps:cNvCnPr/>
                      <wps:spPr>
                        <a:xfrm>
                          <a:off x="0" y="0"/>
                          <a:ext cx="19526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27B977"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5.25pt,5.1pt" to="309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" strokecolor="black [3200]" strokeweight=".5pt">
                <v:stroke joinstyle="miter"/>
              </v:line>
            </w:pict>
          </mc:Fallback>
        </mc:AlternateConten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BẢN CAM KẾT</w: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 xml:space="preserve">THỰC HIỆN NGHĨA VỤ CỦA SINH VIÊN CHÍNH QUY </w: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 xml:space="preserve">ĐÀO TẠO THEO ĐẶT HÀNG CỦA TỈNH </w:t>
      </w:r>
      <w:r w:rsidR="005A34E4" w:rsidRPr="004D4492">
        <w:rPr>
          <w:b/>
          <w:bCs/>
          <w:color w:val="000000" w:themeColor="text1"/>
          <w:sz w:val="26"/>
          <w:szCs w:val="26"/>
        </w:rPr>
        <w:t>ĐỒNG THÁP</w:t>
      </w:r>
    </w:p>
    <w:p w:rsidR="00AD42E7" w:rsidRPr="004D4492" w:rsidRDefault="00BC4C6A">
      <w:pPr>
        <w:pStyle w:val="NormalWeb"/>
        <w:spacing w:beforeAutospacing="0" w:afterAutospacing="0"/>
        <w:jc w:val="center"/>
        <w:rPr>
          <w:b/>
          <w:bCs/>
          <w:color w:val="000000" w:themeColor="text1"/>
          <w:sz w:val="26"/>
          <w:szCs w:val="26"/>
        </w:rPr>
      </w:pPr>
      <w:r w:rsidRPr="004D4492">
        <w:rPr>
          <w:b/>
          <w:bCs/>
          <w:color w:val="000000" w:themeColor="text1"/>
          <w:sz w:val="26"/>
          <w:szCs w:val="26"/>
        </w:rPr>
        <w:t xml:space="preserve">TẠI </w:t>
      </w:r>
      <w:r w:rsidR="001868CF">
        <w:rPr>
          <w:b/>
          <w:bCs/>
          <w:color w:val="000000" w:themeColor="text1"/>
          <w:sz w:val="26"/>
          <w:szCs w:val="26"/>
        </w:rPr>
        <w:t>TRƯỜNG ĐẠI HỌC KHOA HỌC SỨC KHỎE</w:t>
      </w:r>
      <w:r w:rsidRPr="004D4492">
        <w:rPr>
          <w:b/>
          <w:bCs/>
          <w:color w:val="000000" w:themeColor="text1"/>
          <w:sz w:val="26"/>
          <w:szCs w:val="26"/>
        </w:rPr>
        <w:t xml:space="preserve"> - ĐHQG TP.HCM</w:t>
      </w:r>
    </w:p>
    <w:p w:rsidR="00AD42E7" w:rsidRPr="004D4492" w:rsidRDefault="00BC4C6A">
      <w:pPr>
        <w:pStyle w:val="NormalWeb"/>
        <w:spacing w:beforeAutospacing="0" w:afterAutospacing="0"/>
        <w:ind w:left="-140" w:hanging="140"/>
        <w:rPr>
          <w:color w:val="000000" w:themeColor="text1"/>
          <w:sz w:val="28"/>
          <w:szCs w:val="28"/>
        </w:rPr>
      </w:pPr>
      <w:r w:rsidRPr="004D4492">
        <w:rPr>
          <w:color w:val="000000" w:themeColor="text1"/>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rsidRPr="004D4492">
        <w:tc>
          <w:tcPr>
            <w:tcW w:w="3273" w:type="dxa"/>
          </w:tcPr>
          <w:p w:rsidR="00AD42E7" w:rsidRPr="004D4492" w:rsidRDefault="00BC4C6A">
            <w:pPr>
              <w:pStyle w:val="NormalWeb"/>
              <w:widowControl/>
              <w:spacing w:beforeAutospacing="0" w:afterAutospacing="0"/>
              <w:ind w:left="-140" w:firstLine="140"/>
              <w:jc w:val="right"/>
              <w:rPr>
                <w:color w:val="000000" w:themeColor="text1"/>
                <w:sz w:val="28"/>
                <w:szCs w:val="28"/>
              </w:rPr>
            </w:pPr>
            <w:r w:rsidRPr="004D4492">
              <w:rPr>
                <w:color w:val="000000" w:themeColor="text1"/>
                <w:sz w:val="28"/>
                <w:szCs w:val="28"/>
              </w:rPr>
              <w:t>Kính gửi:</w:t>
            </w:r>
          </w:p>
        </w:tc>
        <w:tc>
          <w:tcPr>
            <w:tcW w:w="4528" w:type="dxa"/>
          </w:tcPr>
          <w:p w:rsidR="00AD42E7" w:rsidRPr="004D4492" w:rsidRDefault="00BC4C6A">
            <w:pPr>
              <w:pStyle w:val="NormalWeb"/>
              <w:widowControl/>
              <w:spacing w:beforeAutospacing="0" w:afterAutospacing="0"/>
              <w:rPr>
                <w:color w:val="000000" w:themeColor="text1"/>
                <w:sz w:val="28"/>
                <w:szCs w:val="28"/>
              </w:rPr>
            </w:pPr>
            <w:r w:rsidRPr="004D4492">
              <w:rPr>
                <w:color w:val="000000" w:themeColor="text1"/>
                <w:sz w:val="28"/>
                <w:szCs w:val="28"/>
              </w:rPr>
              <w:t xml:space="preserve">- </w:t>
            </w:r>
            <w:r w:rsidR="00CF5E85" w:rsidRPr="004D4492">
              <w:rPr>
                <w:color w:val="000000" w:themeColor="text1"/>
                <w:sz w:val="28"/>
                <w:szCs w:val="28"/>
              </w:rPr>
              <w:t>Uỷ</w:t>
            </w:r>
            <w:r w:rsidRPr="004D4492">
              <w:rPr>
                <w:color w:val="000000" w:themeColor="text1"/>
                <w:sz w:val="28"/>
                <w:szCs w:val="28"/>
              </w:rPr>
              <w:t xml:space="preserve"> ban nhân dân tỉ</w:t>
            </w:r>
            <w:r w:rsidR="005A34E4" w:rsidRPr="004D4492">
              <w:rPr>
                <w:color w:val="000000" w:themeColor="text1"/>
                <w:sz w:val="28"/>
                <w:szCs w:val="28"/>
              </w:rPr>
              <w:t>nh Đồng Tháp</w:t>
            </w:r>
            <w:r w:rsidRPr="004D4492">
              <w:rPr>
                <w:color w:val="000000" w:themeColor="text1"/>
                <w:sz w:val="28"/>
                <w:szCs w:val="28"/>
              </w:rPr>
              <w:t>;</w:t>
            </w:r>
          </w:p>
          <w:p w:rsidR="00AD42E7" w:rsidRPr="004D4492" w:rsidRDefault="00BC4C6A" w:rsidP="005A34E4">
            <w:pPr>
              <w:pStyle w:val="NormalWeb"/>
              <w:widowControl/>
              <w:spacing w:beforeAutospacing="0" w:afterAutospacing="0"/>
              <w:ind w:left="-140" w:hanging="140"/>
              <w:rPr>
                <w:color w:val="000000" w:themeColor="text1"/>
                <w:sz w:val="28"/>
                <w:szCs w:val="28"/>
              </w:rPr>
            </w:pPr>
            <w:r w:rsidRPr="004D4492">
              <w:rPr>
                <w:color w:val="000000" w:themeColor="text1"/>
                <w:sz w:val="28"/>
                <w:szCs w:val="28"/>
              </w:rPr>
              <w:t xml:space="preserve">    - Sở Y tế </w:t>
            </w:r>
            <w:r w:rsidR="005A34E4" w:rsidRPr="004D4492">
              <w:rPr>
                <w:color w:val="000000" w:themeColor="text1"/>
                <w:sz w:val="28"/>
                <w:szCs w:val="28"/>
              </w:rPr>
              <w:t>tỉnh Đồng Tháp.</w:t>
            </w:r>
          </w:p>
        </w:tc>
      </w:tr>
    </w:tbl>
    <w:p w:rsidR="00AD42E7" w:rsidRPr="004D4492" w:rsidRDefault="00AD42E7">
      <w:pPr>
        <w:pStyle w:val="NormalWeb"/>
        <w:spacing w:beforeAutospacing="0" w:afterAutospacing="0"/>
        <w:ind w:left="-140" w:hanging="140"/>
        <w:rPr>
          <w:color w:val="000000" w:themeColor="text1"/>
          <w:sz w:val="28"/>
          <w:szCs w:val="28"/>
        </w:rPr>
      </w:pPr>
    </w:p>
    <w:p w:rsidR="00AD42E7" w:rsidRPr="004D4492" w:rsidRDefault="005A34E4" w:rsidP="006A2ED3">
      <w:pPr>
        <w:pStyle w:val="NormalWeb"/>
        <w:spacing w:before="60" w:beforeAutospacing="0" w:after="60" w:afterAutospacing="0"/>
        <w:ind w:left="-140" w:hanging="140"/>
        <w:rPr>
          <w:color w:val="000000" w:themeColor="text1"/>
          <w:sz w:val="26"/>
          <w:szCs w:val="26"/>
        </w:rPr>
      </w:pPr>
      <w:r w:rsidRPr="004D4492">
        <w:rPr>
          <w:color w:val="000000" w:themeColor="text1"/>
          <w:sz w:val="28"/>
          <w:szCs w:val="28"/>
        </w:rPr>
        <w:t xml:space="preserve">    </w:t>
      </w:r>
      <w:r w:rsidR="00BC4C6A" w:rsidRPr="004D4492">
        <w:rPr>
          <w:color w:val="000000" w:themeColor="text1"/>
          <w:sz w:val="26"/>
          <w:szCs w:val="26"/>
        </w:rPr>
        <w:t>Tôi tên là: ....................................................…</w:t>
      </w:r>
    </w:p>
    <w:p w:rsidR="00AD42E7" w:rsidRPr="004D4492" w:rsidRDefault="0019593E" w:rsidP="006A2ED3">
      <w:pPr>
        <w:pStyle w:val="NormalWeb"/>
        <w:spacing w:before="60" w:beforeAutospacing="0" w:after="60" w:afterAutospacing="0"/>
        <w:jc w:val="both"/>
        <w:rPr>
          <w:color w:val="000000" w:themeColor="text1"/>
        </w:rPr>
      </w:pPr>
      <w:r w:rsidRPr="004D4492">
        <w:rPr>
          <w:color w:val="000000" w:themeColor="text1"/>
          <w:sz w:val="26"/>
          <w:szCs w:val="26"/>
        </w:rPr>
        <w:t>Sinh ngày .........tháng.…</w:t>
      </w:r>
      <w:r w:rsidR="00BC4C6A" w:rsidRPr="004D4492">
        <w:rPr>
          <w:color w:val="000000" w:themeColor="text1"/>
          <w:sz w:val="26"/>
          <w:szCs w:val="26"/>
        </w:rPr>
        <w:t>..</w:t>
      </w:r>
      <w:r w:rsidRPr="004D4492">
        <w:rPr>
          <w:color w:val="000000" w:themeColor="text1"/>
          <w:sz w:val="26"/>
          <w:szCs w:val="26"/>
        </w:rPr>
        <w:t xml:space="preserve"> </w:t>
      </w:r>
      <w:r w:rsidR="00BC4C6A" w:rsidRPr="004D4492">
        <w:rPr>
          <w:color w:val="000000" w:themeColor="text1"/>
          <w:sz w:val="26"/>
          <w:szCs w:val="26"/>
        </w:rPr>
        <w:t>năm</w:t>
      </w:r>
      <w:r w:rsidRPr="004D4492">
        <w:rPr>
          <w:color w:val="000000" w:themeColor="text1"/>
          <w:sz w:val="26"/>
          <w:szCs w:val="26"/>
        </w:rPr>
        <w:t xml:space="preserve"> </w:t>
      </w:r>
      <w:r w:rsidR="00BC4C6A" w:rsidRPr="004D4492">
        <w:rPr>
          <w:color w:val="000000" w:themeColor="text1"/>
          <w:sz w:val="26"/>
          <w:szCs w:val="26"/>
        </w:rPr>
        <w:t>............</w:t>
      </w:r>
    </w:p>
    <w:p w:rsidR="00D7420F" w:rsidRPr="004D4492" w:rsidRDefault="00BC4C6A" w:rsidP="006A2ED3">
      <w:pPr>
        <w:pStyle w:val="NormalWeb"/>
        <w:spacing w:before="60" w:beforeAutospacing="0" w:after="60" w:afterAutospacing="0"/>
        <w:jc w:val="both"/>
        <w:rPr>
          <w:color w:val="000000" w:themeColor="text1"/>
          <w:sz w:val="26"/>
          <w:szCs w:val="26"/>
        </w:rPr>
      </w:pPr>
      <w:r w:rsidRPr="004D4492">
        <w:rPr>
          <w:color w:val="000000" w:themeColor="text1"/>
          <w:sz w:val="26"/>
          <w:szCs w:val="26"/>
        </w:rPr>
        <w:t>Số C</w:t>
      </w:r>
      <w:r w:rsidR="00D7420F" w:rsidRPr="004D4492">
        <w:rPr>
          <w:color w:val="000000" w:themeColor="text1"/>
          <w:sz w:val="26"/>
          <w:szCs w:val="26"/>
        </w:rPr>
        <w:t>CCD</w:t>
      </w:r>
      <w:r w:rsidRPr="004D4492">
        <w:rPr>
          <w:color w:val="000000" w:themeColor="text1"/>
          <w:sz w:val="26"/>
          <w:szCs w:val="26"/>
        </w:rPr>
        <w:t>.................................</w:t>
      </w:r>
      <w:r w:rsidR="00D7420F" w:rsidRPr="004D4492">
        <w:rPr>
          <w:color w:val="000000" w:themeColor="text1"/>
          <w:sz w:val="26"/>
          <w:szCs w:val="26"/>
        </w:rPr>
        <w:t>.......</w:t>
      </w:r>
      <w:r w:rsidRPr="004D4492">
        <w:rPr>
          <w:color w:val="000000" w:themeColor="text1"/>
          <w:sz w:val="26"/>
          <w:szCs w:val="26"/>
        </w:rPr>
        <w:t xml:space="preserve">do </w:t>
      </w:r>
      <w:r w:rsidR="00D7420F" w:rsidRPr="004D4492">
        <w:rPr>
          <w:color w:val="000000" w:themeColor="text1"/>
          <w:sz w:val="26"/>
          <w:szCs w:val="26"/>
        </w:rPr>
        <w:t>…………..</w:t>
      </w:r>
      <w:r w:rsidRPr="004D4492">
        <w:rPr>
          <w:color w:val="000000" w:themeColor="text1"/>
          <w:sz w:val="26"/>
          <w:szCs w:val="26"/>
        </w:rPr>
        <w:t xml:space="preserve">........................... </w:t>
      </w:r>
      <w:r w:rsidR="00D7420F" w:rsidRPr="004D4492">
        <w:rPr>
          <w:color w:val="000000" w:themeColor="text1"/>
          <w:sz w:val="26"/>
          <w:szCs w:val="26"/>
        </w:rPr>
        <w:t>……………….</w:t>
      </w:r>
    </w:p>
    <w:p w:rsidR="00D7420F"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cấp ngày</w:t>
      </w:r>
      <w:r w:rsidR="00BA32E3" w:rsidRPr="004D4492">
        <w:rPr>
          <w:color w:val="000000" w:themeColor="text1"/>
          <w:sz w:val="26"/>
          <w:szCs w:val="26"/>
        </w:rPr>
        <w:t xml:space="preserve"> </w:t>
      </w:r>
      <w:r w:rsidRPr="004D4492">
        <w:rPr>
          <w:color w:val="000000" w:themeColor="text1"/>
          <w:sz w:val="26"/>
          <w:szCs w:val="26"/>
        </w:rPr>
        <w:t>............</w:t>
      </w:r>
      <w:r w:rsidR="00D7420F" w:rsidRPr="004D4492">
        <w:rPr>
          <w:color w:val="000000" w:themeColor="text1"/>
          <w:sz w:val="26"/>
          <w:szCs w:val="26"/>
        </w:rPr>
        <w:t>....…………………………………………………………………</w:t>
      </w:r>
    </w:p>
    <w:p w:rsidR="00AD42E7"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Số điện thoại: Nhà riêng.................................. Di động:........................................</w:t>
      </w:r>
    </w:p>
    <w:p w:rsidR="00AD42E7"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Địa chỉ:</w:t>
      </w:r>
      <w:r w:rsidR="00BA32E3" w:rsidRPr="004D4492">
        <w:rPr>
          <w:color w:val="000000" w:themeColor="text1"/>
          <w:sz w:val="26"/>
          <w:szCs w:val="26"/>
        </w:rPr>
        <w:t xml:space="preserve"> </w:t>
      </w:r>
      <w:r w:rsidRPr="004D4492">
        <w:rPr>
          <w:color w:val="000000" w:themeColor="text1"/>
          <w:sz w:val="26"/>
          <w:szCs w:val="26"/>
        </w:rPr>
        <w:t>...................................................................................................................</w:t>
      </w:r>
    </w:p>
    <w:p w:rsidR="00AD42E7" w:rsidRPr="004D4492" w:rsidRDefault="00BC4C6A" w:rsidP="006A2ED3">
      <w:pPr>
        <w:pStyle w:val="NormalWeb"/>
        <w:spacing w:before="60" w:beforeAutospacing="0" w:after="60" w:afterAutospacing="0"/>
        <w:jc w:val="both"/>
        <w:rPr>
          <w:color w:val="000000" w:themeColor="text1"/>
          <w:sz w:val="26"/>
          <w:szCs w:val="26"/>
        </w:rPr>
      </w:pPr>
      <w:r w:rsidRPr="004D4492">
        <w:rPr>
          <w:color w:val="000000" w:themeColor="text1"/>
          <w:sz w:val="26"/>
          <w:szCs w:val="26"/>
        </w:rPr>
        <w:t>Khi được UBND tỉnh xét tuyển đào tạo BSYK theo đặt hàng của Tỉ</w:t>
      </w:r>
      <w:r w:rsidR="0015747D" w:rsidRPr="004D4492">
        <w:rPr>
          <w:color w:val="000000" w:themeColor="text1"/>
          <w:sz w:val="26"/>
          <w:szCs w:val="26"/>
        </w:rPr>
        <w:t>nh năm 202</w:t>
      </w:r>
      <w:r w:rsidR="00A6256C">
        <w:rPr>
          <w:color w:val="000000" w:themeColor="text1"/>
          <w:sz w:val="26"/>
          <w:szCs w:val="26"/>
        </w:rPr>
        <w:t>4</w:t>
      </w:r>
      <w:r w:rsidR="0015747D" w:rsidRPr="004D4492">
        <w:rPr>
          <w:color w:val="000000" w:themeColor="text1"/>
          <w:sz w:val="26"/>
          <w:szCs w:val="26"/>
        </w:rPr>
        <w:t>.</w:t>
      </w:r>
    </w:p>
    <w:p w:rsidR="00AD42E7" w:rsidRPr="004D4492" w:rsidRDefault="00BC4C6A" w:rsidP="006A2ED3">
      <w:pPr>
        <w:pStyle w:val="NormalWeb"/>
        <w:spacing w:before="60" w:beforeAutospacing="0" w:after="60" w:afterAutospacing="0"/>
        <w:jc w:val="both"/>
        <w:rPr>
          <w:color w:val="000000" w:themeColor="text1"/>
        </w:rPr>
      </w:pPr>
      <w:r w:rsidRPr="004D4492">
        <w:rPr>
          <w:color w:val="000000" w:themeColor="text1"/>
          <w:sz w:val="26"/>
          <w:szCs w:val="26"/>
        </w:rPr>
        <w:t>Ngành học: </w:t>
      </w:r>
      <w:r w:rsidR="0015747D" w:rsidRPr="004D4492">
        <w:rPr>
          <w:color w:val="000000" w:themeColor="text1"/>
          <w:sz w:val="26"/>
          <w:szCs w:val="26"/>
        </w:rPr>
        <w:t>Y đa khoa.</w:t>
      </w:r>
      <w:r w:rsidRPr="004D4492">
        <w:rPr>
          <w:color w:val="000000" w:themeColor="text1"/>
          <w:sz w:val="26"/>
          <w:szCs w:val="26"/>
        </w:rPr>
        <w:tab/>
      </w:r>
    </w:p>
    <w:p w:rsidR="00AD42E7" w:rsidRPr="004D4492" w:rsidRDefault="00BC4C6A" w:rsidP="006A2ED3">
      <w:pPr>
        <w:pStyle w:val="NormalWeb"/>
        <w:spacing w:before="60" w:beforeAutospacing="0" w:after="60" w:afterAutospacing="0"/>
        <w:jc w:val="both"/>
        <w:rPr>
          <w:color w:val="000000" w:themeColor="text1"/>
        </w:rPr>
      </w:pPr>
      <w:r w:rsidRPr="004D4492">
        <w:rPr>
          <w:b/>
          <w:bCs/>
          <w:i/>
          <w:iCs/>
          <w:color w:val="000000" w:themeColor="text1"/>
          <w:sz w:val="26"/>
          <w:szCs w:val="26"/>
        </w:rPr>
        <w:t>Tôi xin cam kết thực hiện đúng các nghĩa vụ như sau:</w:t>
      </w:r>
    </w:p>
    <w:p w:rsidR="004011CB" w:rsidRPr="004D4492" w:rsidRDefault="00A74513"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sz w:val="26"/>
          <w:szCs w:val="26"/>
        </w:rPr>
      </w:pPr>
      <w:r w:rsidRPr="004D4492">
        <w:rPr>
          <w:color w:val="000000" w:themeColor="text1"/>
          <w:sz w:val="26"/>
          <w:szCs w:val="26"/>
        </w:rPr>
        <w:t>Cam kết đăng ký nguyện vọ</w:t>
      </w:r>
      <w:r w:rsidR="006C1476" w:rsidRPr="004D4492">
        <w:rPr>
          <w:color w:val="000000" w:themeColor="text1"/>
          <w:sz w:val="26"/>
          <w:szCs w:val="26"/>
        </w:rPr>
        <w:t xml:space="preserve">ng 1 ngành Y đa khoa </w:t>
      </w:r>
      <w:r w:rsidR="00A6256C">
        <w:rPr>
          <w:color w:val="000000" w:themeColor="text1"/>
          <w:sz w:val="26"/>
          <w:szCs w:val="26"/>
        </w:rPr>
        <w:t xml:space="preserve">theo đặt hàng </w:t>
      </w:r>
      <w:r w:rsidR="006C1476" w:rsidRPr="004D4492">
        <w:rPr>
          <w:color w:val="000000" w:themeColor="text1"/>
          <w:sz w:val="26"/>
          <w:szCs w:val="26"/>
        </w:rPr>
        <w:t xml:space="preserve">vào </w:t>
      </w:r>
      <w:r w:rsidR="001868CF">
        <w:rPr>
          <w:color w:val="000000" w:themeColor="text1"/>
          <w:sz w:val="26"/>
          <w:szCs w:val="26"/>
        </w:rPr>
        <w:t>Trường Đại học Khoa học Sức khỏe,  ĐHQG -</w:t>
      </w:r>
      <w:r w:rsidR="006C1476" w:rsidRPr="004D4492">
        <w:rPr>
          <w:color w:val="000000" w:themeColor="text1"/>
          <w:sz w:val="26"/>
          <w:szCs w:val="26"/>
        </w:rPr>
        <w:t xml:space="preserve"> </w:t>
      </w:r>
      <w:r w:rsidR="00A6256C">
        <w:rPr>
          <w:color w:val="000000" w:themeColor="text1"/>
          <w:sz w:val="26"/>
          <w:szCs w:val="26"/>
        </w:rPr>
        <w:t>TP.</w:t>
      </w:r>
      <w:r w:rsidR="006C1476" w:rsidRPr="004D4492">
        <w:rPr>
          <w:color w:val="000000" w:themeColor="text1"/>
          <w:sz w:val="26"/>
          <w:szCs w:val="26"/>
        </w:rPr>
        <w:t xml:space="preserve"> </w:t>
      </w:r>
      <w:r w:rsidR="001868CF">
        <w:rPr>
          <w:color w:val="000000" w:themeColor="text1"/>
          <w:sz w:val="26"/>
          <w:szCs w:val="26"/>
        </w:rPr>
        <w:t>HCM</w:t>
      </w:r>
      <w:r w:rsidR="006A2ED3" w:rsidRPr="004D4492">
        <w:rPr>
          <w:color w:val="000000" w:themeColor="text1"/>
          <w:sz w:val="26"/>
          <w:szCs w:val="26"/>
        </w:rPr>
        <w:t xml:space="preserve"> sau khi công bố </w:t>
      </w:r>
      <w:r w:rsidR="00A6256C">
        <w:rPr>
          <w:color w:val="000000" w:themeColor="text1"/>
          <w:sz w:val="26"/>
          <w:szCs w:val="26"/>
        </w:rPr>
        <w:t>đạt sơ</w:t>
      </w:r>
      <w:r w:rsidR="006A2ED3" w:rsidRPr="004D4492">
        <w:rPr>
          <w:color w:val="000000" w:themeColor="text1"/>
          <w:sz w:val="26"/>
          <w:szCs w:val="26"/>
        </w:rPr>
        <w:t xml:space="preserve"> tuyển.</w:t>
      </w:r>
    </w:p>
    <w:p w:rsidR="00AD42E7" w:rsidRPr="004D4492" w:rsidRDefault="00BC4C6A"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Chấp hành đúng theo Quy chế Đào tạo đại học của Nhà trường và Quy định của tỉnh </w:t>
      </w:r>
      <w:r w:rsidR="005A34E4" w:rsidRPr="004D4492">
        <w:rPr>
          <w:color w:val="000000" w:themeColor="text1"/>
          <w:sz w:val="26"/>
          <w:szCs w:val="26"/>
        </w:rPr>
        <w:t>Đồng Tháp</w:t>
      </w:r>
      <w:r w:rsidRPr="004D4492">
        <w:rPr>
          <w:color w:val="000000" w:themeColor="text1"/>
          <w:sz w:val="26"/>
          <w:szCs w:val="26"/>
        </w:rPr>
        <w:t xml:space="preserve"> về thời gian học tập</w:t>
      </w:r>
      <w:r w:rsidR="0000336B" w:rsidRPr="004D4492">
        <w:rPr>
          <w:color w:val="000000" w:themeColor="text1"/>
          <w:sz w:val="26"/>
          <w:szCs w:val="26"/>
        </w:rPr>
        <w:t xml:space="preserve">. </w:t>
      </w:r>
    </w:p>
    <w:p w:rsidR="00AD42E7" w:rsidRPr="004D4492" w:rsidRDefault="00BC4C6A"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Phấn đấu học tập để hoàn thành chương trình đào tạo đúng thời hạn;</w:t>
      </w:r>
    </w:p>
    <w:p w:rsidR="00AD42E7" w:rsidRPr="004D4492" w:rsidRDefault="00BC4C6A" w:rsidP="00682BEB">
      <w:pPr>
        <w:pStyle w:val="NormalWeb"/>
        <w:numPr>
          <w:ilvl w:val="0"/>
          <w:numId w:val="11"/>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Sau khi tốt nghiệp ra trường về tỉnh </w:t>
      </w:r>
      <w:r w:rsidR="005A34E4" w:rsidRPr="004D4492">
        <w:rPr>
          <w:color w:val="000000" w:themeColor="text1"/>
          <w:sz w:val="26"/>
          <w:szCs w:val="26"/>
        </w:rPr>
        <w:t>Đồng Tháp</w:t>
      </w:r>
      <w:r w:rsidRPr="004D4492">
        <w:rPr>
          <w:color w:val="000000" w:themeColor="text1"/>
          <w:sz w:val="26"/>
          <w:szCs w:val="26"/>
        </w:rPr>
        <w:t xml:space="preserve"> làm việc lâu dài tại các đơn vị y tế công lập </w:t>
      </w:r>
      <w:r w:rsidR="005A34E4" w:rsidRPr="004D4492">
        <w:rPr>
          <w:color w:val="000000" w:themeColor="text1"/>
          <w:sz w:val="26"/>
          <w:szCs w:val="26"/>
        </w:rPr>
        <w:t>tỉnh Đồng Tháp</w:t>
      </w:r>
      <w:r w:rsidRPr="004D4492">
        <w:rPr>
          <w:color w:val="000000" w:themeColor="text1"/>
          <w:sz w:val="26"/>
          <w:szCs w:val="26"/>
        </w:rPr>
        <w:t xml:space="preserve">, theo sự điều động của Sở Y tế và các quy định hiện hành; thời gian công tác ít nhất </w:t>
      </w:r>
      <w:r w:rsidR="00DB0F0B" w:rsidRPr="004D4492">
        <w:rPr>
          <w:b/>
          <w:color w:val="000000" w:themeColor="text1"/>
          <w:sz w:val="26"/>
          <w:szCs w:val="26"/>
        </w:rPr>
        <w:t>bằng</w:t>
      </w:r>
      <w:r w:rsidRPr="004D4492">
        <w:rPr>
          <w:color w:val="000000" w:themeColor="text1"/>
          <w:sz w:val="26"/>
          <w:szCs w:val="26"/>
        </w:rPr>
        <w:t xml:space="preserve"> thời gian đào tạo.</w:t>
      </w:r>
      <w:r w:rsidR="00682BEB" w:rsidRPr="004D4492">
        <w:rPr>
          <w:color w:val="000000" w:themeColor="text1"/>
          <w:sz w:val="26"/>
          <w:szCs w:val="26"/>
        </w:rPr>
        <w:t xml:space="preserve"> Đồng thời cam kết không xin nghỉ việc, không xin bồi hoàn kinh phí đào tạo </w:t>
      </w:r>
      <w:r w:rsidR="00257CEF" w:rsidRPr="004D4492">
        <w:rPr>
          <w:color w:val="000000" w:themeColor="text1"/>
          <w:sz w:val="26"/>
          <w:szCs w:val="26"/>
        </w:rPr>
        <w:t>trong thời gian phục vụ</w:t>
      </w:r>
      <w:r w:rsidR="00682BEB" w:rsidRPr="004D4492">
        <w:rPr>
          <w:color w:val="000000" w:themeColor="text1"/>
          <w:sz w:val="26"/>
          <w:szCs w:val="26"/>
        </w:rPr>
        <w:t>.</w:t>
      </w:r>
    </w:p>
    <w:p w:rsidR="00AD42E7" w:rsidRPr="004D4492" w:rsidRDefault="00B64C17" w:rsidP="00D7420F">
      <w:pPr>
        <w:pStyle w:val="NormalWeb"/>
        <w:numPr>
          <w:ilvl w:val="0"/>
          <w:numId w:val="11"/>
        </w:numPr>
        <w:tabs>
          <w:tab w:val="clear" w:pos="425"/>
          <w:tab w:val="left" w:pos="993"/>
        </w:tabs>
        <w:spacing w:before="60" w:beforeAutospacing="0" w:after="60" w:afterAutospacing="0"/>
        <w:ind w:left="0" w:firstLine="709"/>
        <w:jc w:val="both"/>
        <w:rPr>
          <w:color w:val="000000" w:themeColor="text1"/>
          <w:spacing w:val="-4"/>
        </w:rPr>
      </w:pPr>
      <w:r w:rsidRPr="004D4492">
        <w:rPr>
          <w:color w:val="000000" w:themeColor="text1"/>
          <w:spacing w:val="-4"/>
          <w:sz w:val="26"/>
          <w:szCs w:val="26"/>
        </w:rPr>
        <w:t>Thực hiện c</w:t>
      </w:r>
      <w:r w:rsidR="00BC4C6A" w:rsidRPr="004D4492">
        <w:rPr>
          <w:color w:val="000000" w:themeColor="text1"/>
          <w:spacing w:val="-4"/>
          <w:sz w:val="26"/>
          <w:szCs w:val="26"/>
        </w:rPr>
        <w:t xml:space="preserve">ác </w:t>
      </w:r>
      <w:r w:rsidRPr="004D4492">
        <w:rPr>
          <w:color w:val="000000" w:themeColor="text1"/>
          <w:spacing w:val="-4"/>
          <w:sz w:val="26"/>
          <w:szCs w:val="26"/>
        </w:rPr>
        <w:t>q</w:t>
      </w:r>
      <w:r w:rsidR="00BC4C6A" w:rsidRPr="004D4492">
        <w:rPr>
          <w:color w:val="000000" w:themeColor="text1"/>
          <w:spacing w:val="-4"/>
          <w:sz w:val="26"/>
          <w:szCs w:val="26"/>
        </w:rPr>
        <w:t xml:space="preserve">uy định của tỉnh, ngành y tế về đào tạo bác sĩ </w:t>
      </w:r>
      <w:r w:rsidR="00ED0319" w:rsidRPr="004D4492">
        <w:rPr>
          <w:color w:val="000000" w:themeColor="text1"/>
          <w:spacing w:val="-4"/>
          <w:sz w:val="26"/>
          <w:szCs w:val="26"/>
        </w:rPr>
        <w:t>y khoa</w:t>
      </w:r>
      <w:r w:rsidR="00BC4C6A" w:rsidRPr="004D4492">
        <w:rPr>
          <w:color w:val="000000" w:themeColor="text1"/>
          <w:spacing w:val="-4"/>
          <w:sz w:val="26"/>
          <w:szCs w:val="26"/>
        </w:rPr>
        <w:t xml:space="preserve"> theo theo đặt hàng của tỉnh:</w:t>
      </w:r>
    </w:p>
    <w:p w:rsidR="00AD42E7" w:rsidRPr="004D4492" w:rsidRDefault="00BC4C6A" w:rsidP="00D7420F">
      <w:pPr>
        <w:pStyle w:val="NormalWeb"/>
        <w:numPr>
          <w:ilvl w:val="0"/>
          <w:numId w:val="12"/>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Kinh phí: </w:t>
      </w:r>
      <w:r w:rsidR="005A34E4" w:rsidRPr="004D4492">
        <w:rPr>
          <w:color w:val="000000" w:themeColor="text1"/>
          <w:sz w:val="26"/>
          <w:szCs w:val="26"/>
        </w:rPr>
        <w:t>Do cá nhân tự túc</w:t>
      </w:r>
      <w:r w:rsidRPr="004D4492">
        <w:rPr>
          <w:color w:val="000000" w:themeColor="text1"/>
          <w:sz w:val="26"/>
          <w:szCs w:val="26"/>
        </w:rPr>
        <w:t>; </w:t>
      </w:r>
    </w:p>
    <w:p w:rsidR="00AD42E7" w:rsidRPr="004D4492" w:rsidRDefault="00BC4C6A" w:rsidP="00D7420F">
      <w:pPr>
        <w:pStyle w:val="NormalWeb"/>
        <w:numPr>
          <w:ilvl w:val="0"/>
          <w:numId w:val="12"/>
        </w:numPr>
        <w:tabs>
          <w:tab w:val="clear" w:pos="425"/>
          <w:tab w:val="left" w:pos="993"/>
        </w:tabs>
        <w:spacing w:before="60" w:beforeAutospacing="0" w:after="60" w:afterAutospacing="0"/>
        <w:ind w:left="0" w:firstLine="709"/>
        <w:jc w:val="both"/>
        <w:rPr>
          <w:color w:val="000000" w:themeColor="text1"/>
        </w:rPr>
      </w:pPr>
      <w:r w:rsidRPr="004D4492">
        <w:rPr>
          <w:color w:val="000000" w:themeColor="text1"/>
          <w:sz w:val="26"/>
          <w:szCs w:val="26"/>
        </w:rPr>
        <w:t xml:space="preserve">Về hồ sơ: </w:t>
      </w:r>
      <w:r w:rsidR="0000336B" w:rsidRPr="004D4492">
        <w:rPr>
          <w:color w:val="000000" w:themeColor="text1"/>
          <w:sz w:val="26"/>
          <w:szCs w:val="26"/>
        </w:rPr>
        <w:t xml:space="preserve">Bản thân và gia đình tự nguyện gửi </w:t>
      </w:r>
      <w:r w:rsidRPr="004D4492">
        <w:rPr>
          <w:color w:val="000000" w:themeColor="text1"/>
          <w:sz w:val="26"/>
          <w:szCs w:val="26"/>
        </w:rPr>
        <w:t xml:space="preserve">Sở Y tế quản lý hồ sơ học tập </w:t>
      </w:r>
      <w:r w:rsidR="0000336B" w:rsidRPr="004D4492">
        <w:rPr>
          <w:color w:val="000000" w:themeColor="text1"/>
          <w:sz w:val="26"/>
          <w:szCs w:val="26"/>
        </w:rPr>
        <w:t>v</w:t>
      </w:r>
      <w:r w:rsidR="00EA218E" w:rsidRPr="004D4492">
        <w:rPr>
          <w:color w:val="000000" w:themeColor="text1"/>
          <w:sz w:val="26"/>
          <w:szCs w:val="26"/>
        </w:rPr>
        <w:t>à</w:t>
      </w:r>
      <w:r w:rsidR="0000336B" w:rsidRPr="004D4492">
        <w:rPr>
          <w:color w:val="000000" w:themeColor="text1"/>
          <w:sz w:val="26"/>
          <w:szCs w:val="26"/>
        </w:rPr>
        <w:t xml:space="preserve"> văn bằng </w:t>
      </w:r>
      <w:r w:rsidRPr="004D4492">
        <w:rPr>
          <w:color w:val="000000" w:themeColor="text1"/>
          <w:sz w:val="26"/>
          <w:szCs w:val="26"/>
        </w:rPr>
        <w:t>của cá nhân sau khi tốt nghiệp ra trường cho đến hết thời gian cam kết phục vụ theo quy định.</w:t>
      </w:r>
    </w:p>
    <w:p w:rsidR="00AD42E7" w:rsidRPr="004D4492" w:rsidRDefault="00BC4C6A" w:rsidP="00D7420F">
      <w:pPr>
        <w:pStyle w:val="NormalWeb"/>
        <w:spacing w:before="60" w:beforeAutospacing="0" w:after="60" w:afterAutospacing="0"/>
        <w:ind w:firstLine="709"/>
        <w:jc w:val="both"/>
        <w:rPr>
          <w:color w:val="000000" w:themeColor="text1"/>
        </w:rPr>
      </w:pPr>
      <w:r w:rsidRPr="004D4492">
        <w:rPr>
          <w:color w:val="000000" w:themeColor="text1"/>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sidRPr="004D4492">
        <w:rPr>
          <w:i/>
          <w:iCs/>
          <w:color w:val="000000" w:themeColor="text1"/>
          <w:sz w:val="26"/>
          <w:szCs w:val="26"/>
        </w:rPr>
        <w:t>         </w:t>
      </w:r>
    </w:p>
    <w:p w:rsidR="00AD42E7" w:rsidRPr="004D4492" w:rsidRDefault="00BC4C6A">
      <w:pPr>
        <w:pStyle w:val="NormalWeb"/>
        <w:spacing w:before="120" w:beforeAutospacing="0" w:after="160" w:afterAutospacing="0" w:line="10" w:lineRule="atLeast"/>
        <w:ind w:left="4460"/>
        <w:jc w:val="both"/>
        <w:rPr>
          <w:color w:val="000000" w:themeColor="text1"/>
        </w:rPr>
      </w:pPr>
      <w:r w:rsidRPr="004D4492">
        <w:rPr>
          <w:i/>
          <w:iCs/>
          <w:color w:val="000000" w:themeColor="text1"/>
          <w:sz w:val="26"/>
          <w:szCs w:val="26"/>
        </w:rPr>
        <w:t>  ……….., ngày.....tháng</w:t>
      </w:r>
      <w:r w:rsidR="005A34E4" w:rsidRPr="004D4492">
        <w:rPr>
          <w:i/>
          <w:iCs/>
          <w:color w:val="000000" w:themeColor="text1"/>
          <w:sz w:val="26"/>
          <w:szCs w:val="26"/>
        </w:rPr>
        <w:t xml:space="preserve"> </w:t>
      </w:r>
      <w:r w:rsidR="0040118B">
        <w:rPr>
          <w:i/>
          <w:iCs/>
          <w:color w:val="000000" w:themeColor="text1"/>
          <w:sz w:val="26"/>
          <w:szCs w:val="26"/>
        </w:rPr>
        <w:t xml:space="preserve">6 </w:t>
      </w:r>
      <w:r w:rsidRPr="004D4492">
        <w:rPr>
          <w:i/>
          <w:iCs/>
          <w:color w:val="000000" w:themeColor="text1"/>
          <w:sz w:val="26"/>
          <w:szCs w:val="26"/>
        </w:rPr>
        <w:t xml:space="preserve">năm </w:t>
      </w:r>
      <w:r w:rsidR="005A34E4" w:rsidRPr="004D4492">
        <w:rPr>
          <w:i/>
          <w:iCs/>
          <w:color w:val="000000" w:themeColor="text1"/>
          <w:sz w:val="26"/>
          <w:szCs w:val="26"/>
        </w:rPr>
        <w:t>202</w:t>
      </w:r>
      <w:r w:rsidR="00A6256C">
        <w:rPr>
          <w:i/>
          <w:iCs/>
          <w:color w:val="000000" w:themeColor="text1"/>
          <w:sz w:val="26"/>
          <w:szCs w:val="26"/>
        </w:rPr>
        <w:t>4</w:t>
      </w:r>
    </w:p>
    <w:p w:rsidR="00AD42E7" w:rsidRPr="004D4492" w:rsidRDefault="00BC4C6A">
      <w:pPr>
        <w:pStyle w:val="NormalWeb"/>
        <w:spacing w:beforeAutospacing="0" w:afterAutospacing="0"/>
        <w:ind w:firstLine="4320"/>
        <w:rPr>
          <w:color w:val="000000" w:themeColor="text1"/>
        </w:rPr>
      </w:pPr>
      <w:r w:rsidRPr="004D4492">
        <w:rPr>
          <w:b/>
          <w:bCs/>
          <w:color w:val="000000" w:themeColor="text1"/>
          <w:sz w:val="26"/>
          <w:szCs w:val="26"/>
        </w:rPr>
        <w:t>                      Người cam kết </w:t>
      </w:r>
    </w:p>
    <w:p w:rsidR="00AD42E7" w:rsidRPr="004D4492" w:rsidRDefault="00BC4C6A">
      <w:pPr>
        <w:pStyle w:val="NormalWeb"/>
        <w:spacing w:beforeAutospacing="0" w:afterAutospacing="0"/>
        <w:ind w:firstLine="4320"/>
        <w:rPr>
          <w:color w:val="000000" w:themeColor="text1"/>
        </w:rPr>
      </w:pPr>
      <w:r w:rsidRPr="004D4492">
        <w:rPr>
          <w:b/>
          <w:bCs/>
          <w:color w:val="000000" w:themeColor="text1"/>
          <w:sz w:val="26"/>
          <w:szCs w:val="26"/>
        </w:rPr>
        <w:t>                  (ký và ghi rõ họ tên)</w:t>
      </w:r>
    </w:p>
    <w:p w:rsidR="00AD42E7" w:rsidRPr="004D4492" w:rsidRDefault="00AD42E7">
      <w:pPr>
        <w:pStyle w:val="NormalWeb"/>
        <w:spacing w:beforeAutospacing="0" w:after="160" w:afterAutospacing="0" w:line="10" w:lineRule="atLeast"/>
        <w:jc w:val="center"/>
        <w:rPr>
          <w:b/>
          <w:bCs/>
          <w:color w:val="000000" w:themeColor="text1"/>
          <w:sz w:val="26"/>
          <w:szCs w:val="26"/>
          <w:u w:val="single"/>
        </w:rPr>
      </w:pPr>
    </w:p>
    <w:p w:rsidR="005A34E4" w:rsidRPr="004D4492" w:rsidRDefault="005A34E4">
      <w:pPr>
        <w:pStyle w:val="NormalWeb"/>
        <w:spacing w:beforeAutospacing="0" w:after="160" w:afterAutospacing="0" w:line="10" w:lineRule="atLeast"/>
        <w:jc w:val="center"/>
        <w:rPr>
          <w:b/>
          <w:bCs/>
          <w:color w:val="000000" w:themeColor="text1"/>
          <w:sz w:val="26"/>
          <w:szCs w:val="26"/>
          <w:u w:val="single"/>
        </w:rPr>
      </w:pPr>
    </w:p>
    <w:p w:rsidR="006A2ED3" w:rsidRPr="004D4492" w:rsidRDefault="006A2ED3">
      <w:pPr>
        <w:pStyle w:val="NormalWeb"/>
        <w:spacing w:beforeAutospacing="0" w:after="160" w:afterAutospacing="0" w:line="10" w:lineRule="atLeast"/>
        <w:jc w:val="center"/>
        <w:rPr>
          <w:b/>
          <w:bCs/>
          <w:color w:val="000000" w:themeColor="text1"/>
          <w:sz w:val="26"/>
          <w:szCs w:val="26"/>
          <w:u w:val="single"/>
        </w:rPr>
      </w:pPr>
    </w:p>
    <w:p w:rsidR="00AD42E7" w:rsidRPr="004D4492" w:rsidRDefault="00BC4C6A">
      <w:pPr>
        <w:pStyle w:val="NormalWeb"/>
        <w:spacing w:beforeAutospacing="0" w:after="160" w:afterAutospacing="0" w:line="10" w:lineRule="atLeast"/>
        <w:jc w:val="center"/>
        <w:rPr>
          <w:color w:val="000000" w:themeColor="text1"/>
          <w:sz w:val="26"/>
          <w:szCs w:val="26"/>
          <w:u w:val="single"/>
        </w:rPr>
      </w:pPr>
      <w:r w:rsidRPr="004D4492">
        <w:rPr>
          <w:b/>
          <w:bCs/>
          <w:color w:val="000000" w:themeColor="text1"/>
          <w:sz w:val="26"/>
          <w:szCs w:val="26"/>
        </w:rPr>
        <w:t>Ý KIẾN XÁC NHẬN, BẢO LÃNH CỦA ĐẠI DIỆN GIA ĐÌNH</w:t>
      </w:r>
    </w:p>
    <w:p w:rsidR="00AD42E7" w:rsidRDefault="00BC4C6A" w:rsidP="00431873">
      <w:pPr>
        <w:pStyle w:val="NormalWeb"/>
        <w:spacing w:before="120" w:beforeAutospacing="0" w:after="120" w:afterAutospacing="0"/>
        <w:ind w:left="130" w:hangingChars="50" w:hanging="130"/>
        <w:jc w:val="both"/>
        <w:rPr>
          <w:color w:val="000000" w:themeColor="text1"/>
          <w:sz w:val="26"/>
          <w:szCs w:val="26"/>
        </w:rPr>
      </w:pPr>
      <w:r w:rsidRPr="004D4492">
        <w:rPr>
          <w:color w:val="000000" w:themeColor="text1"/>
          <w:sz w:val="26"/>
          <w:szCs w:val="26"/>
        </w:rPr>
        <w:t>Tôi tên là:............................................................</w:t>
      </w:r>
      <w:r w:rsidR="009A199E">
        <w:rPr>
          <w:color w:val="000000" w:themeColor="text1"/>
          <w:sz w:val="26"/>
          <w:szCs w:val="26"/>
        </w:rPr>
        <w:t xml:space="preserve">, giới tính: </w:t>
      </w:r>
      <w:r w:rsidR="0076617C" w:rsidRPr="004D4492">
        <w:rPr>
          <w:color w:val="000000" w:themeColor="text1"/>
          <w:sz w:val="26"/>
          <w:szCs w:val="26"/>
        </w:rPr>
        <w:t>................................</w:t>
      </w:r>
      <w:r w:rsidR="009A199E">
        <w:rPr>
          <w:color w:val="000000" w:themeColor="text1"/>
          <w:sz w:val="26"/>
          <w:szCs w:val="26"/>
        </w:rPr>
        <w:t>......</w:t>
      </w:r>
    </w:p>
    <w:p w:rsidR="009A199E" w:rsidRPr="004D4492" w:rsidRDefault="009A199E" w:rsidP="00431873">
      <w:pPr>
        <w:pStyle w:val="NormalWeb"/>
        <w:spacing w:before="120" w:beforeAutospacing="0" w:after="120" w:afterAutospacing="0"/>
        <w:ind w:left="120" w:hangingChars="50" w:hanging="120"/>
        <w:jc w:val="both"/>
        <w:rPr>
          <w:color w:val="000000" w:themeColor="text1"/>
        </w:rPr>
      </w:pPr>
      <w:r>
        <w:rPr>
          <w:color w:val="000000" w:themeColor="text1"/>
        </w:rPr>
        <w:t>Là phụ huynh của em: ……………………………………………………………………..</w:t>
      </w:r>
    </w:p>
    <w:p w:rsidR="00AD42E7" w:rsidRDefault="00BC4C6A" w:rsidP="00431873">
      <w:pPr>
        <w:pStyle w:val="NormalWeb"/>
        <w:spacing w:before="120" w:beforeAutospacing="0" w:after="120" w:afterAutospacing="0"/>
        <w:jc w:val="both"/>
        <w:rPr>
          <w:color w:val="000000" w:themeColor="text1"/>
          <w:sz w:val="26"/>
          <w:szCs w:val="26"/>
        </w:rPr>
      </w:pPr>
      <w:r w:rsidRPr="004D4492">
        <w:rPr>
          <w:color w:val="000000" w:themeColor="text1"/>
          <w:sz w:val="26"/>
          <w:szCs w:val="26"/>
        </w:rPr>
        <w:t>Sinh ngày ..........</w:t>
      </w:r>
      <w:r w:rsidR="009A199E">
        <w:rPr>
          <w:color w:val="000000" w:themeColor="text1"/>
          <w:sz w:val="26"/>
          <w:szCs w:val="26"/>
        </w:rPr>
        <w:t>/</w:t>
      </w:r>
      <w:r w:rsidRPr="004D4492">
        <w:rPr>
          <w:color w:val="000000" w:themeColor="text1"/>
          <w:sz w:val="26"/>
          <w:szCs w:val="26"/>
        </w:rPr>
        <w:t>.......</w:t>
      </w:r>
      <w:r w:rsidR="009A199E">
        <w:rPr>
          <w:color w:val="000000" w:themeColor="text1"/>
          <w:sz w:val="26"/>
          <w:szCs w:val="26"/>
        </w:rPr>
        <w:t>/</w:t>
      </w:r>
      <w:r w:rsidRPr="004D4492">
        <w:rPr>
          <w:color w:val="000000" w:themeColor="text1"/>
          <w:sz w:val="26"/>
          <w:szCs w:val="26"/>
        </w:rPr>
        <w:t>..............tại.......................................................................</w:t>
      </w:r>
      <w:r w:rsidR="0076617C" w:rsidRPr="004D4492">
        <w:rPr>
          <w:color w:val="000000" w:themeColor="text1"/>
          <w:sz w:val="26"/>
          <w:szCs w:val="26"/>
        </w:rPr>
        <w:t>...</w:t>
      </w:r>
      <w:r w:rsidR="009A199E">
        <w:rPr>
          <w:color w:val="000000" w:themeColor="text1"/>
          <w:sz w:val="26"/>
          <w:szCs w:val="26"/>
        </w:rPr>
        <w:t>......</w:t>
      </w:r>
    </w:p>
    <w:p w:rsidR="009A199E" w:rsidRPr="004D4492" w:rsidRDefault="009A199E" w:rsidP="00431873">
      <w:pPr>
        <w:pStyle w:val="NormalWeb"/>
        <w:spacing w:before="120" w:beforeAutospacing="0" w:after="120" w:afterAutospacing="0"/>
        <w:jc w:val="both"/>
        <w:rPr>
          <w:color w:val="000000" w:themeColor="text1"/>
        </w:rPr>
      </w:pPr>
      <w:r>
        <w:rPr>
          <w:color w:val="000000" w:themeColor="text1"/>
          <w:sz w:val="26"/>
          <w:szCs w:val="26"/>
        </w:rPr>
        <w:t>……………………………………………………………………………………….</w:t>
      </w:r>
    </w:p>
    <w:p w:rsidR="00431873" w:rsidRPr="004D4492" w:rsidRDefault="00431873" w:rsidP="00431873">
      <w:pPr>
        <w:pStyle w:val="NormalWeb"/>
        <w:spacing w:before="60" w:beforeAutospacing="0" w:after="60" w:afterAutospacing="0"/>
        <w:jc w:val="both"/>
        <w:rPr>
          <w:color w:val="000000" w:themeColor="text1"/>
          <w:sz w:val="26"/>
          <w:szCs w:val="26"/>
        </w:rPr>
      </w:pPr>
      <w:r w:rsidRPr="004D4492">
        <w:rPr>
          <w:color w:val="000000" w:themeColor="text1"/>
          <w:sz w:val="26"/>
          <w:szCs w:val="26"/>
        </w:rPr>
        <w:t>Số CCCD........................................do …………............................. ……………….</w:t>
      </w:r>
    </w:p>
    <w:p w:rsidR="00431873" w:rsidRPr="004D4492" w:rsidRDefault="009A199E" w:rsidP="00431873">
      <w:pPr>
        <w:pStyle w:val="NormalWeb"/>
        <w:spacing w:before="120" w:beforeAutospacing="0" w:after="120" w:afterAutospacing="0"/>
        <w:jc w:val="both"/>
        <w:rPr>
          <w:color w:val="000000" w:themeColor="text1"/>
          <w:sz w:val="26"/>
          <w:szCs w:val="26"/>
        </w:rPr>
      </w:pPr>
      <w:r>
        <w:rPr>
          <w:color w:val="000000" w:themeColor="text1"/>
          <w:sz w:val="26"/>
          <w:szCs w:val="26"/>
        </w:rPr>
        <w:t>……………………………………... ………..</w:t>
      </w:r>
      <w:r w:rsidR="00431873" w:rsidRPr="004D4492">
        <w:rPr>
          <w:color w:val="000000" w:themeColor="text1"/>
          <w:sz w:val="26"/>
          <w:szCs w:val="26"/>
        </w:rPr>
        <w:t>cấp ngày .</w:t>
      </w:r>
      <w:r>
        <w:rPr>
          <w:color w:val="000000" w:themeColor="text1"/>
          <w:sz w:val="26"/>
          <w:szCs w:val="26"/>
        </w:rPr>
        <w:t>............./..……/…… ……</w:t>
      </w:r>
    </w:p>
    <w:p w:rsidR="00AD42E7" w:rsidRPr="004D4492" w:rsidRDefault="00BC4C6A" w:rsidP="00431873">
      <w:pPr>
        <w:pStyle w:val="NormalWeb"/>
        <w:spacing w:before="120" w:beforeAutospacing="0" w:after="120" w:afterAutospacing="0"/>
        <w:jc w:val="both"/>
        <w:rPr>
          <w:color w:val="000000" w:themeColor="text1"/>
        </w:rPr>
      </w:pPr>
      <w:r w:rsidRPr="004D4492">
        <w:rPr>
          <w:color w:val="000000" w:themeColor="text1"/>
          <w:sz w:val="26"/>
          <w:szCs w:val="26"/>
        </w:rPr>
        <w:t>Số điện thoại: ..............................................</w:t>
      </w:r>
      <w:r w:rsidR="0076617C" w:rsidRPr="004D4492">
        <w:rPr>
          <w:color w:val="000000" w:themeColor="text1"/>
          <w:sz w:val="26"/>
          <w:szCs w:val="26"/>
        </w:rPr>
        <w:t>.................................................................</w:t>
      </w:r>
    </w:p>
    <w:p w:rsidR="00AD42E7" w:rsidRDefault="00BC4C6A" w:rsidP="00431873">
      <w:pPr>
        <w:pStyle w:val="NormalWeb"/>
        <w:spacing w:before="120" w:beforeAutospacing="0" w:after="120" w:afterAutospacing="0"/>
        <w:jc w:val="both"/>
        <w:rPr>
          <w:color w:val="000000" w:themeColor="text1"/>
          <w:sz w:val="26"/>
          <w:szCs w:val="26"/>
        </w:rPr>
      </w:pPr>
      <w:r w:rsidRPr="004D4492">
        <w:rPr>
          <w:color w:val="000000" w:themeColor="text1"/>
          <w:sz w:val="26"/>
          <w:szCs w:val="26"/>
        </w:rPr>
        <w:t>Nơi ở hiện nay:.............................................................................................................</w:t>
      </w:r>
    </w:p>
    <w:p w:rsidR="009A199E" w:rsidRPr="004D4492" w:rsidRDefault="009A199E" w:rsidP="00431873">
      <w:pPr>
        <w:pStyle w:val="NormalWeb"/>
        <w:spacing w:before="120" w:beforeAutospacing="0" w:after="120" w:afterAutospacing="0"/>
        <w:jc w:val="both"/>
        <w:rPr>
          <w:color w:val="000000" w:themeColor="text1"/>
        </w:rPr>
      </w:pPr>
      <w:r>
        <w:rPr>
          <w:color w:val="000000" w:themeColor="text1"/>
          <w:sz w:val="26"/>
          <w:szCs w:val="26"/>
        </w:rPr>
        <w:t>………………………………………………………………………………………..</w:t>
      </w:r>
    </w:p>
    <w:p w:rsidR="00AD42E7" w:rsidRPr="004D4492" w:rsidRDefault="00BC4C6A" w:rsidP="00431873">
      <w:pPr>
        <w:pStyle w:val="NormalWeb"/>
        <w:spacing w:before="120" w:beforeAutospacing="0" w:after="120" w:afterAutospacing="0"/>
        <w:jc w:val="both"/>
        <w:rPr>
          <w:color w:val="000000" w:themeColor="text1"/>
        </w:rPr>
      </w:pPr>
      <w:r w:rsidRPr="004D4492">
        <w:rPr>
          <w:b/>
          <w:bCs/>
          <w:color w:val="000000" w:themeColor="text1"/>
          <w:sz w:val="26"/>
          <w:szCs w:val="26"/>
          <w:u w:val="single"/>
        </w:rPr>
        <w:t>Tôi cùng gia đình cam kết thực hiện trách nhiệm:</w:t>
      </w:r>
    </w:p>
    <w:p w:rsidR="00BA3C0B" w:rsidRPr="004D4492" w:rsidRDefault="00BA3C0B" w:rsidP="00431873">
      <w:pPr>
        <w:pStyle w:val="NormalWeb"/>
        <w:numPr>
          <w:ilvl w:val="0"/>
          <w:numId w:val="13"/>
        </w:numPr>
        <w:tabs>
          <w:tab w:val="clear" w:pos="425"/>
          <w:tab w:val="left" w:pos="993"/>
        </w:tabs>
        <w:spacing w:before="120" w:beforeAutospacing="0" w:after="120" w:afterAutospacing="0"/>
        <w:ind w:left="0" w:firstLine="709"/>
        <w:jc w:val="both"/>
        <w:rPr>
          <w:color w:val="000000" w:themeColor="text1"/>
          <w:sz w:val="26"/>
          <w:szCs w:val="26"/>
        </w:rPr>
      </w:pPr>
      <w:r w:rsidRPr="004D4492">
        <w:rPr>
          <w:color w:val="000000" w:themeColor="text1"/>
          <w:sz w:val="26"/>
          <w:szCs w:val="26"/>
        </w:rPr>
        <w:t xml:space="preserve">Cam kết con </w:t>
      </w:r>
      <w:r w:rsidR="00FF5077" w:rsidRPr="004D4492">
        <w:rPr>
          <w:color w:val="000000" w:themeColor="text1"/>
          <w:sz w:val="26"/>
          <w:szCs w:val="26"/>
        </w:rPr>
        <w:t xml:space="preserve">(em) của </w:t>
      </w:r>
      <w:r w:rsidRPr="004D4492">
        <w:rPr>
          <w:color w:val="000000" w:themeColor="text1"/>
          <w:sz w:val="26"/>
          <w:szCs w:val="26"/>
        </w:rPr>
        <w:t>tô</w:t>
      </w:r>
      <w:r w:rsidR="00CF5E85" w:rsidRPr="004D4492">
        <w:rPr>
          <w:color w:val="000000" w:themeColor="text1"/>
          <w:sz w:val="26"/>
          <w:szCs w:val="26"/>
        </w:rPr>
        <w:t xml:space="preserve">i sẽ </w:t>
      </w:r>
      <w:r w:rsidRPr="004D4492">
        <w:rPr>
          <w:color w:val="000000" w:themeColor="text1"/>
          <w:sz w:val="26"/>
          <w:szCs w:val="26"/>
        </w:rPr>
        <w:t xml:space="preserve">đăng ký nguyện vọng 1 ngành Y đa khoa vào </w:t>
      </w:r>
      <w:r w:rsidR="001868CF">
        <w:rPr>
          <w:color w:val="000000" w:themeColor="text1"/>
          <w:sz w:val="26"/>
          <w:szCs w:val="26"/>
        </w:rPr>
        <w:t>Trường Đại học Khoa học Sức khỏe,  ĐHQG -</w:t>
      </w:r>
      <w:r w:rsidR="001868CF" w:rsidRPr="004D4492">
        <w:rPr>
          <w:color w:val="000000" w:themeColor="text1"/>
          <w:sz w:val="26"/>
          <w:szCs w:val="26"/>
        </w:rPr>
        <w:t xml:space="preserve"> </w:t>
      </w:r>
      <w:r w:rsidR="001868CF">
        <w:rPr>
          <w:color w:val="000000" w:themeColor="text1"/>
          <w:sz w:val="26"/>
          <w:szCs w:val="26"/>
        </w:rPr>
        <w:t>TP.</w:t>
      </w:r>
      <w:r w:rsidR="001868CF" w:rsidRPr="004D4492">
        <w:rPr>
          <w:color w:val="000000" w:themeColor="text1"/>
          <w:sz w:val="26"/>
          <w:szCs w:val="26"/>
        </w:rPr>
        <w:t xml:space="preserve"> </w:t>
      </w:r>
      <w:r w:rsidR="001868CF">
        <w:rPr>
          <w:color w:val="000000" w:themeColor="text1"/>
          <w:sz w:val="26"/>
          <w:szCs w:val="26"/>
        </w:rPr>
        <w:t>HCM</w:t>
      </w:r>
      <w:r w:rsidR="001868CF" w:rsidRPr="004D4492">
        <w:rPr>
          <w:color w:val="000000" w:themeColor="text1"/>
          <w:sz w:val="26"/>
          <w:szCs w:val="26"/>
        </w:rPr>
        <w:t xml:space="preserve"> </w:t>
      </w:r>
      <w:r w:rsidRPr="004D4492">
        <w:rPr>
          <w:color w:val="000000" w:themeColor="text1"/>
          <w:sz w:val="26"/>
          <w:szCs w:val="26"/>
        </w:rPr>
        <w:t xml:space="preserve">sau khi công bố </w:t>
      </w:r>
      <w:r w:rsidR="00A6256C">
        <w:rPr>
          <w:color w:val="000000" w:themeColor="text1"/>
          <w:sz w:val="26"/>
          <w:szCs w:val="26"/>
        </w:rPr>
        <w:t>đạt sơ</w:t>
      </w:r>
      <w:r w:rsidRPr="004D4492">
        <w:rPr>
          <w:color w:val="000000" w:themeColor="text1"/>
          <w:sz w:val="26"/>
          <w:szCs w:val="26"/>
        </w:rPr>
        <w:t xml:space="preserve"> tuyển;</w:t>
      </w:r>
    </w:p>
    <w:p w:rsidR="00AD42E7" w:rsidRPr="004D4492" w:rsidRDefault="00BC4C6A" w:rsidP="00431873">
      <w:pPr>
        <w:pStyle w:val="NormalWeb"/>
        <w:numPr>
          <w:ilvl w:val="0"/>
          <w:numId w:val="13"/>
        </w:numPr>
        <w:tabs>
          <w:tab w:val="clear" w:pos="425"/>
          <w:tab w:val="left" w:pos="993"/>
        </w:tabs>
        <w:spacing w:before="120" w:beforeAutospacing="0" w:after="120" w:afterAutospacing="0"/>
        <w:ind w:left="0" w:firstLine="709"/>
        <w:jc w:val="both"/>
        <w:rPr>
          <w:b/>
          <w:bCs/>
          <w:color w:val="000000" w:themeColor="text1"/>
          <w:sz w:val="26"/>
          <w:szCs w:val="26"/>
        </w:rPr>
      </w:pPr>
      <w:r w:rsidRPr="004D4492">
        <w:rPr>
          <w:color w:val="000000" w:themeColor="text1"/>
          <w:sz w:val="26"/>
          <w:szCs w:val="26"/>
        </w:rPr>
        <w:t xml:space="preserve">Nhắc nhở con (em) của tôi chấp hành nghiêm Quy chế Đào tạo đại học của Nhà nước và Quy định của tỉnh </w:t>
      </w:r>
      <w:r w:rsidR="005A34E4" w:rsidRPr="004D4492">
        <w:rPr>
          <w:color w:val="000000" w:themeColor="text1"/>
          <w:sz w:val="26"/>
          <w:szCs w:val="26"/>
        </w:rPr>
        <w:t>Đồng Tháp</w:t>
      </w:r>
      <w:r w:rsidRPr="004D4492">
        <w:rPr>
          <w:color w:val="000000" w:themeColor="text1"/>
          <w:sz w:val="26"/>
          <w:szCs w:val="26"/>
        </w:rPr>
        <w:t xml:space="preserve"> về học tập;</w:t>
      </w:r>
    </w:p>
    <w:p w:rsidR="00AD42E7" w:rsidRPr="004D4492" w:rsidRDefault="00BC4C6A" w:rsidP="00431873">
      <w:pPr>
        <w:pStyle w:val="NormalWeb"/>
        <w:numPr>
          <w:ilvl w:val="0"/>
          <w:numId w:val="13"/>
        </w:numPr>
        <w:tabs>
          <w:tab w:val="clear" w:pos="425"/>
          <w:tab w:val="left" w:pos="993"/>
        </w:tabs>
        <w:spacing w:before="120" w:beforeAutospacing="0" w:after="120" w:afterAutospacing="0"/>
        <w:ind w:left="0" w:firstLine="709"/>
        <w:jc w:val="both"/>
        <w:rPr>
          <w:b/>
          <w:bCs/>
          <w:color w:val="000000" w:themeColor="text1"/>
          <w:sz w:val="26"/>
          <w:szCs w:val="26"/>
        </w:rPr>
      </w:pPr>
      <w:r w:rsidRPr="004D4492">
        <w:rPr>
          <w:color w:val="000000" w:themeColor="text1"/>
          <w:sz w:val="26"/>
          <w:szCs w:val="26"/>
        </w:rPr>
        <w:t>Nhắc nhở con (em) của tôi phấn đấu học tập, nghiên cứu để hoàn thành chương trình đào tạo đúng thời hạn;</w:t>
      </w:r>
    </w:p>
    <w:p w:rsidR="00431873" w:rsidRPr="004D4492" w:rsidRDefault="00BC4C6A" w:rsidP="00431873">
      <w:pPr>
        <w:pStyle w:val="NormalWeb"/>
        <w:numPr>
          <w:ilvl w:val="0"/>
          <w:numId w:val="13"/>
        </w:numPr>
        <w:tabs>
          <w:tab w:val="clear" w:pos="425"/>
          <w:tab w:val="left" w:pos="993"/>
        </w:tabs>
        <w:spacing w:before="120" w:beforeAutospacing="0" w:after="120" w:afterAutospacing="0"/>
        <w:ind w:left="0" w:firstLine="709"/>
        <w:jc w:val="both"/>
        <w:rPr>
          <w:color w:val="000000" w:themeColor="text1"/>
        </w:rPr>
      </w:pPr>
      <w:r w:rsidRPr="004D4492">
        <w:rPr>
          <w:color w:val="000000" w:themeColor="text1"/>
          <w:sz w:val="26"/>
          <w:szCs w:val="26"/>
        </w:rPr>
        <w:t xml:space="preserve">Thực hiện theo đúng các quy định </w:t>
      </w:r>
      <w:bookmarkStart w:id="0" w:name="_GoBack"/>
      <w:bookmarkEnd w:id="0"/>
      <w:r w:rsidRPr="004D4492">
        <w:rPr>
          <w:color w:val="000000" w:themeColor="text1"/>
          <w:sz w:val="26"/>
          <w:szCs w:val="26"/>
        </w:rPr>
        <w:t>của tỉnh, Sở Y tế sau khi tốt nghiệp ra trường về tỉnh</w:t>
      </w:r>
      <w:r w:rsidR="005A34E4" w:rsidRPr="004D4492">
        <w:rPr>
          <w:color w:val="000000" w:themeColor="text1"/>
          <w:sz w:val="26"/>
          <w:szCs w:val="26"/>
        </w:rPr>
        <w:t xml:space="preserve"> Đồng Tháp</w:t>
      </w:r>
      <w:r w:rsidRPr="004D4492">
        <w:rPr>
          <w:color w:val="000000" w:themeColor="text1"/>
          <w:sz w:val="26"/>
          <w:szCs w:val="26"/>
        </w:rPr>
        <w:t xml:space="preserve"> làm việc lâu dài tại các đơn vị y tế công lập </w:t>
      </w:r>
      <w:r w:rsidR="00A6256C">
        <w:rPr>
          <w:color w:val="000000" w:themeColor="text1"/>
          <w:sz w:val="26"/>
          <w:szCs w:val="26"/>
        </w:rPr>
        <w:t>tỉnh</w:t>
      </w:r>
      <w:r w:rsidRPr="004D4492">
        <w:rPr>
          <w:color w:val="000000" w:themeColor="text1"/>
          <w:sz w:val="26"/>
          <w:szCs w:val="26"/>
        </w:rPr>
        <w:t xml:space="preserve"> </w:t>
      </w:r>
      <w:r w:rsidR="005A34E4" w:rsidRPr="004D4492">
        <w:rPr>
          <w:color w:val="000000" w:themeColor="text1"/>
          <w:sz w:val="26"/>
          <w:szCs w:val="26"/>
        </w:rPr>
        <w:t>Đồng Tháp</w:t>
      </w:r>
      <w:r w:rsidRPr="004D4492">
        <w:rPr>
          <w:color w:val="000000" w:themeColor="text1"/>
          <w:sz w:val="26"/>
          <w:szCs w:val="26"/>
        </w:rPr>
        <w:t xml:space="preserve">; thời gian phục vụ công tác ít nhất </w:t>
      </w:r>
      <w:r w:rsidR="0006615F" w:rsidRPr="004D4492">
        <w:rPr>
          <w:b/>
          <w:color w:val="000000" w:themeColor="text1"/>
          <w:sz w:val="26"/>
          <w:szCs w:val="26"/>
        </w:rPr>
        <w:t>bằng</w:t>
      </w:r>
      <w:r w:rsidRPr="004D4492">
        <w:rPr>
          <w:b/>
          <w:color w:val="000000" w:themeColor="text1"/>
          <w:sz w:val="26"/>
          <w:szCs w:val="26"/>
        </w:rPr>
        <w:t xml:space="preserve"> </w:t>
      </w:r>
      <w:r w:rsidRPr="004D4492">
        <w:rPr>
          <w:color w:val="000000" w:themeColor="text1"/>
          <w:sz w:val="26"/>
          <w:szCs w:val="26"/>
        </w:rPr>
        <w:t xml:space="preserve">thời gian được đào tạo, theo sự phân công, điều động của Giám đốc Sở Y tế. </w:t>
      </w:r>
      <w:r w:rsidR="00D46BCA" w:rsidRPr="004D4492">
        <w:rPr>
          <w:color w:val="000000" w:themeColor="text1"/>
          <w:sz w:val="26"/>
          <w:szCs w:val="26"/>
        </w:rPr>
        <w:t>Đồng thời cam kết không xin nghỉ việc, không xin bồi hoàn kinh phí đào tạo trong thời gian phục vụ, gia đình tự nguyện gửi Sở Y tế quản lý hồ sơ học tập v</w:t>
      </w:r>
      <w:r w:rsidR="00980477" w:rsidRPr="004D4492">
        <w:rPr>
          <w:color w:val="000000" w:themeColor="text1"/>
          <w:sz w:val="26"/>
          <w:szCs w:val="26"/>
        </w:rPr>
        <w:t>à</w:t>
      </w:r>
      <w:r w:rsidR="00D46BCA" w:rsidRPr="004D4492">
        <w:rPr>
          <w:color w:val="000000" w:themeColor="text1"/>
          <w:sz w:val="26"/>
          <w:szCs w:val="26"/>
        </w:rPr>
        <w:t xml:space="preserve"> văn bằng của cá nhân sau khi tốt nghiệp ra trường cho đến hết thời gian cam kết phục vụ theo quy định. </w:t>
      </w:r>
    </w:p>
    <w:p w:rsidR="00AD42E7" w:rsidRPr="004D4492" w:rsidRDefault="00BC4C6A" w:rsidP="00431873">
      <w:pPr>
        <w:pStyle w:val="NormalWeb"/>
        <w:spacing w:before="120" w:beforeAutospacing="0" w:after="120" w:afterAutospacing="0"/>
        <w:ind w:firstLine="709"/>
        <w:rPr>
          <w:color w:val="000000" w:themeColor="text1"/>
        </w:rPr>
      </w:pPr>
      <w:r w:rsidRPr="004D4492">
        <w:rPr>
          <w:color w:val="000000" w:themeColor="text1"/>
          <w:sz w:val="26"/>
          <w:szCs w:val="26"/>
        </w:rPr>
        <w:t>Nếu không thực hiện đúng các cam kết trên đây, tôi và con (em) của tôi hoàn toàn chịu trách nhiệm các hình thức xử lý theo quy định của pháp luật hiệ</w:t>
      </w:r>
      <w:r w:rsidR="00FF5077" w:rsidRPr="004D4492">
        <w:rPr>
          <w:color w:val="000000" w:themeColor="text1"/>
          <w:sz w:val="26"/>
          <w:szCs w:val="26"/>
        </w:rPr>
        <w:t>n hành</w:t>
      </w:r>
      <w:r w:rsidRPr="004D4492">
        <w:rPr>
          <w:color w:val="000000" w:themeColor="text1"/>
          <w:sz w:val="26"/>
          <w:szCs w:val="26"/>
        </w:rPr>
        <w:t>.</w:t>
      </w:r>
    </w:p>
    <w:p w:rsidR="00AD42E7" w:rsidRPr="004D4492" w:rsidRDefault="00BC4C6A" w:rsidP="00431873">
      <w:pPr>
        <w:pStyle w:val="NormalWeb"/>
        <w:spacing w:before="120" w:beforeAutospacing="0" w:after="120" w:afterAutospacing="0"/>
        <w:ind w:firstLine="200"/>
        <w:jc w:val="both"/>
        <w:rPr>
          <w:i/>
          <w:iCs/>
          <w:color w:val="000000" w:themeColor="text1"/>
          <w:sz w:val="26"/>
          <w:szCs w:val="26"/>
        </w:rPr>
      </w:pPr>
      <w:r w:rsidRPr="004D4492">
        <w:rPr>
          <w:i/>
          <w:iCs/>
          <w:color w:val="000000" w:themeColor="text1"/>
          <w:sz w:val="26"/>
          <w:szCs w:val="26"/>
        </w:rPr>
        <w:t>Ghi chú: Bản cam kết này được lập thành 03 bản giá trị như nhau: Sở Y tế giữ 0</w:t>
      </w:r>
      <w:r w:rsidR="00505E0C" w:rsidRPr="004D4492">
        <w:rPr>
          <w:i/>
          <w:iCs/>
          <w:color w:val="000000" w:themeColor="text1"/>
          <w:sz w:val="26"/>
          <w:szCs w:val="26"/>
        </w:rPr>
        <w:t>2</w:t>
      </w:r>
      <w:r w:rsidRPr="004D4492">
        <w:rPr>
          <w:i/>
          <w:iCs/>
          <w:color w:val="000000" w:themeColor="text1"/>
          <w:sz w:val="26"/>
          <w:szCs w:val="26"/>
        </w:rPr>
        <w:t xml:space="preserve"> bản (một); cá nhân, gia đình sinh viên giữ 01 bản (một).</w:t>
      </w:r>
    </w:p>
    <w:p w:rsidR="00AD42E7" w:rsidRPr="004D4492" w:rsidRDefault="00DC73CC">
      <w:pPr>
        <w:pStyle w:val="NormalWeb"/>
        <w:spacing w:before="120" w:beforeAutospacing="0" w:after="160" w:afterAutospacing="0" w:line="10" w:lineRule="atLeast"/>
        <w:ind w:left="200"/>
        <w:jc w:val="right"/>
        <w:rPr>
          <w:color w:val="000000" w:themeColor="text1"/>
        </w:rPr>
      </w:pPr>
      <w:r w:rsidRPr="004D4492">
        <w:rPr>
          <w:i/>
          <w:iCs/>
          <w:color w:val="000000" w:themeColor="text1"/>
        </w:rPr>
        <w:t>…….</w:t>
      </w:r>
      <w:r w:rsidR="00BC4C6A" w:rsidRPr="004D4492">
        <w:rPr>
          <w:i/>
          <w:iCs/>
          <w:color w:val="000000" w:themeColor="text1"/>
        </w:rPr>
        <w:t>……….., ngày</w:t>
      </w:r>
      <w:r w:rsidR="005A34E4" w:rsidRPr="004D4492">
        <w:rPr>
          <w:i/>
          <w:iCs/>
          <w:color w:val="000000" w:themeColor="text1"/>
        </w:rPr>
        <w:t xml:space="preserve">  </w:t>
      </w:r>
      <w:r w:rsidRPr="004D4492">
        <w:rPr>
          <w:i/>
          <w:iCs/>
          <w:color w:val="000000" w:themeColor="text1"/>
        </w:rPr>
        <w:t>……</w:t>
      </w:r>
      <w:r w:rsidR="005A34E4" w:rsidRPr="004D4492">
        <w:rPr>
          <w:i/>
          <w:iCs/>
          <w:color w:val="000000" w:themeColor="text1"/>
        </w:rPr>
        <w:t xml:space="preserve"> </w:t>
      </w:r>
      <w:r w:rsidR="00BC4C6A" w:rsidRPr="004D4492">
        <w:rPr>
          <w:i/>
          <w:iCs/>
          <w:color w:val="000000" w:themeColor="text1"/>
        </w:rPr>
        <w:t>tháng</w:t>
      </w:r>
      <w:r w:rsidR="005A34E4" w:rsidRPr="004D4492">
        <w:rPr>
          <w:i/>
          <w:iCs/>
          <w:color w:val="000000" w:themeColor="text1"/>
        </w:rPr>
        <w:t xml:space="preserve"> </w:t>
      </w:r>
      <w:r w:rsidR="0040118B">
        <w:rPr>
          <w:i/>
          <w:iCs/>
          <w:color w:val="000000" w:themeColor="text1"/>
        </w:rPr>
        <w:t>6</w:t>
      </w:r>
      <w:r w:rsidR="005A34E4" w:rsidRPr="004D4492">
        <w:rPr>
          <w:i/>
          <w:iCs/>
          <w:color w:val="000000" w:themeColor="text1"/>
        </w:rPr>
        <w:t xml:space="preserve"> </w:t>
      </w:r>
      <w:r w:rsidR="00BC4C6A" w:rsidRPr="004D4492">
        <w:rPr>
          <w:i/>
          <w:iCs/>
          <w:color w:val="000000" w:themeColor="text1"/>
        </w:rPr>
        <w:t>năm</w:t>
      </w:r>
      <w:r w:rsidR="00BC4C6A" w:rsidRPr="004D4492">
        <w:rPr>
          <w:color w:val="000000" w:themeColor="text1"/>
        </w:rPr>
        <w:t xml:space="preserve"> </w:t>
      </w:r>
      <w:r w:rsidR="00BC4C6A" w:rsidRPr="004D4492">
        <w:rPr>
          <w:i/>
          <w:iCs/>
          <w:color w:val="000000" w:themeColor="text1"/>
        </w:rPr>
        <w:t>20</w:t>
      </w:r>
      <w:r w:rsidR="005A34E4" w:rsidRPr="004D4492">
        <w:rPr>
          <w:i/>
          <w:iCs/>
          <w:color w:val="000000" w:themeColor="text1"/>
        </w:rPr>
        <w:t>2</w:t>
      </w:r>
      <w:r w:rsidR="00B2399A">
        <w:rPr>
          <w:i/>
          <w:iCs/>
          <w:color w:val="000000" w:themeColor="text1"/>
        </w:rPr>
        <w:t>4</w:t>
      </w:r>
    </w:p>
    <w:tbl>
      <w:tblPr>
        <w:tblStyle w:val="TableGrid"/>
        <w:tblW w:w="8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5"/>
        <w:gridCol w:w="283"/>
        <w:gridCol w:w="4111"/>
      </w:tblGrid>
      <w:tr w:rsidR="004D4492" w:rsidRPr="004D4492" w:rsidTr="00B64C17">
        <w:trPr>
          <w:trHeight w:val="506"/>
        </w:trPr>
        <w:tc>
          <w:tcPr>
            <w:tcW w:w="4395" w:type="dxa"/>
          </w:tcPr>
          <w:p w:rsidR="00B64C17" w:rsidRPr="004D4492" w:rsidRDefault="00B64C17" w:rsidP="005A34E4">
            <w:pPr>
              <w:pStyle w:val="NormalWeb"/>
              <w:widowControl/>
              <w:spacing w:beforeAutospacing="0" w:afterAutospacing="0"/>
              <w:jc w:val="center"/>
              <w:rPr>
                <w:bCs/>
                <w:i/>
                <w:color w:val="000000" w:themeColor="text1"/>
                <w:sz w:val="22"/>
                <w:szCs w:val="22"/>
              </w:rPr>
            </w:pPr>
          </w:p>
        </w:tc>
        <w:tc>
          <w:tcPr>
            <w:tcW w:w="283" w:type="dxa"/>
          </w:tcPr>
          <w:p w:rsidR="00AD42E7" w:rsidRPr="004D4492" w:rsidRDefault="00AD42E7">
            <w:pPr>
              <w:pStyle w:val="NormalWeb"/>
              <w:widowControl/>
              <w:spacing w:beforeAutospacing="0" w:afterAutospacing="0"/>
              <w:jc w:val="center"/>
              <w:rPr>
                <w:b/>
                <w:bCs/>
                <w:color w:val="000000" w:themeColor="text1"/>
                <w:sz w:val="22"/>
                <w:szCs w:val="22"/>
              </w:rPr>
            </w:pPr>
          </w:p>
        </w:tc>
        <w:tc>
          <w:tcPr>
            <w:tcW w:w="4111" w:type="dxa"/>
          </w:tcPr>
          <w:p w:rsidR="00AD42E7" w:rsidRPr="004D4492" w:rsidRDefault="00BC4C6A">
            <w:pPr>
              <w:pStyle w:val="NormalWeb"/>
              <w:widowControl/>
              <w:spacing w:beforeAutospacing="0" w:afterAutospacing="0"/>
              <w:jc w:val="center"/>
              <w:rPr>
                <w:b/>
                <w:bCs/>
                <w:color w:val="000000" w:themeColor="text1"/>
                <w:sz w:val="22"/>
                <w:szCs w:val="22"/>
              </w:rPr>
            </w:pPr>
            <w:r w:rsidRPr="004D4492">
              <w:rPr>
                <w:b/>
                <w:bCs/>
                <w:color w:val="000000" w:themeColor="text1"/>
                <w:sz w:val="22"/>
                <w:szCs w:val="22"/>
              </w:rPr>
              <w:t>ĐẠI DIỆN GIA ĐÌNH</w:t>
            </w:r>
          </w:p>
        </w:tc>
      </w:tr>
      <w:tr w:rsidR="00AD42E7" w:rsidRPr="004D4492" w:rsidTr="00B64C17">
        <w:tc>
          <w:tcPr>
            <w:tcW w:w="4395" w:type="dxa"/>
          </w:tcPr>
          <w:p w:rsidR="00AD42E7" w:rsidRPr="004D4492" w:rsidRDefault="00AD42E7">
            <w:pPr>
              <w:pStyle w:val="NormalWeb"/>
              <w:widowControl/>
              <w:spacing w:beforeAutospacing="0" w:afterAutospacing="0"/>
              <w:rPr>
                <w:b/>
                <w:bCs/>
                <w:color w:val="000000" w:themeColor="text1"/>
                <w:sz w:val="22"/>
                <w:szCs w:val="22"/>
              </w:rPr>
            </w:pPr>
          </w:p>
        </w:tc>
        <w:tc>
          <w:tcPr>
            <w:tcW w:w="283" w:type="dxa"/>
          </w:tcPr>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p w:rsidR="00AD42E7" w:rsidRPr="004D4492" w:rsidRDefault="00AD42E7">
            <w:pPr>
              <w:pStyle w:val="NormalWeb"/>
              <w:widowControl/>
              <w:spacing w:beforeAutospacing="0" w:afterAutospacing="0"/>
              <w:rPr>
                <w:b/>
                <w:bCs/>
                <w:color w:val="000000" w:themeColor="text1"/>
                <w:sz w:val="22"/>
                <w:szCs w:val="22"/>
              </w:rPr>
            </w:pPr>
          </w:p>
        </w:tc>
        <w:tc>
          <w:tcPr>
            <w:tcW w:w="4111" w:type="dxa"/>
          </w:tcPr>
          <w:p w:rsidR="00AD42E7" w:rsidRPr="004D4492" w:rsidRDefault="00AD42E7">
            <w:pPr>
              <w:pStyle w:val="NormalWeb"/>
              <w:widowControl/>
              <w:spacing w:beforeAutospacing="0" w:afterAutospacing="0"/>
              <w:rPr>
                <w:b/>
                <w:bCs/>
                <w:color w:val="000000" w:themeColor="text1"/>
                <w:sz w:val="22"/>
                <w:szCs w:val="22"/>
              </w:rPr>
            </w:pPr>
          </w:p>
        </w:tc>
      </w:tr>
    </w:tbl>
    <w:p w:rsidR="00AD42E7" w:rsidRDefault="00AD42E7" w:rsidP="00CF5E85">
      <w:pPr>
        <w:rPr>
          <w:color w:val="000000" w:themeColor="text1"/>
        </w:rPr>
      </w:pPr>
    </w:p>
    <w:p w:rsidR="00EA47EB" w:rsidRDefault="00EA47EB" w:rsidP="00CF5E85">
      <w:pPr>
        <w:rPr>
          <w:color w:val="000000" w:themeColor="text1"/>
        </w:rPr>
      </w:pPr>
    </w:p>
    <w:p w:rsidR="00EA47EB" w:rsidRDefault="00EA47EB" w:rsidP="00CF5E85">
      <w:pPr>
        <w:rPr>
          <w:color w:val="000000" w:themeColor="text1"/>
        </w:rPr>
      </w:pPr>
    </w:p>
    <w:p w:rsidR="00EA47EB" w:rsidRPr="004D4492" w:rsidRDefault="00EA47EB" w:rsidP="00EA47EB">
      <w:pPr>
        <w:pStyle w:val="NormalWeb"/>
        <w:spacing w:beforeAutospacing="0" w:afterAutospacing="0"/>
        <w:jc w:val="center"/>
        <w:rPr>
          <w:b/>
          <w:bCs/>
          <w:color w:val="000000" w:themeColor="text1"/>
          <w:sz w:val="22"/>
          <w:szCs w:val="22"/>
        </w:rPr>
      </w:pPr>
      <w:r w:rsidRPr="004D4492">
        <w:rPr>
          <w:b/>
          <w:bCs/>
          <w:color w:val="000000" w:themeColor="text1"/>
          <w:sz w:val="22"/>
          <w:szCs w:val="22"/>
        </w:rPr>
        <w:t>XÁC NHẬN ĐỊA PHƯƠNG</w:t>
      </w:r>
    </w:p>
    <w:p w:rsidR="00EA47EB" w:rsidRPr="004D4492" w:rsidRDefault="00EA47EB" w:rsidP="00EA47EB">
      <w:pPr>
        <w:jc w:val="center"/>
        <w:rPr>
          <w:color w:val="000000" w:themeColor="text1"/>
        </w:rPr>
      </w:pPr>
      <w:r w:rsidRPr="004D4492">
        <w:rPr>
          <w:i/>
          <w:color w:val="000000" w:themeColor="text1"/>
          <w:sz w:val="22"/>
          <w:szCs w:val="22"/>
        </w:rPr>
        <w:t>(Xác nhận hộ khẩu thường trú</w:t>
      </w:r>
      <w:r>
        <w:rPr>
          <w:i/>
          <w:color w:val="000000" w:themeColor="text1"/>
          <w:sz w:val="22"/>
          <w:szCs w:val="22"/>
        </w:rPr>
        <w:t xml:space="preserve"> của thí sinh đăng ký xét tuyển</w:t>
      </w:r>
      <w:r w:rsidRPr="004D4492">
        <w:rPr>
          <w:i/>
          <w:color w:val="000000" w:themeColor="text1"/>
          <w:sz w:val="22"/>
          <w:szCs w:val="22"/>
        </w:rPr>
        <w:t>)</w:t>
      </w:r>
    </w:p>
    <w:sectPr w:rsidR="00EA47EB" w:rsidRPr="004D4492">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A9A" w:rsidRDefault="00195A9A">
      <w:pPr>
        <w:spacing w:line="240" w:lineRule="auto"/>
      </w:pPr>
      <w:r>
        <w:separator/>
      </w:r>
    </w:p>
  </w:endnote>
  <w:endnote w:type="continuationSeparator" w:id="0">
    <w:p w:rsidR="00195A9A" w:rsidRDefault="00195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1868CF">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1868CF">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A9A" w:rsidRDefault="00195A9A">
      <w:pPr>
        <w:spacing w:before="0" w:after="0" w:line="240" w:lineRule="auto"/>
      </w:pPr>
      <w:r>
        <w:separator/>
      </w:r>
    </w:p>
  </w:footnote>
  <w:footnote w:type="continuationSeparator" w:id="0">
    <w:p w:rsidR="00195A9A" w:rsidRDefault="00195A9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0336B"/>
    <w:rsid w:val="00041713"/>
    <w:rsid w:val="00050A31"/>
    <w:rsid w:val="00065DAC"/>
    <w:rsid w:val="0006615F"/>
    <w:rsid w:val="000716D2"/>
    <w:rsid w:val="00071AAB"/>
    <w:rsid w:val="00093412"/>
    <w:rsid w:val="000B76C4"/>
    <w:rsid w:val="000C5610"/>
    <w:rsid w:val="000E6552"/>
    <w:rsid w:val="000E755F"/>
    <w:rsid w:val="000F3A4F"/>
    <w:rsid w:val="000F59AC"/>
    <w:rsid w:val="001364FE"/>
    <w:rsid w:val="001368DD"/>
    <w:rsid w:val="00147DB3"/>
    <w:rsid w:val="001518A5"/>
    <w:rsid w:val="00152E06"/>
    <w:rsid w:val="00155B70"/>
    <w:rsid w:val="0015747D"/>
    <w:rsid w:val="00170095"/>
    <w:rsid w:val="00170E4F"/>
    <w:rsid w:val="001743F4"/>
    <w:rsid w:val="001868CF"/>
    <w:rsid w:val="00187C33"/>
    <w:rsid w:val="001936B7"/>
    <w:rsid w:val="0019593E"/>
    <w:rsid w:val="00195A9A"/>
    <w:rsid w:val="00196AB1"/>
    <w:rsid w:val="001B2FA7"/>
    <w:rsid w:val="001C15C6"/>
    <w:rsid w:val="00201333"/>
    <w:rsid w:val="00210FA7"/>
    <w:rsid w:val="00216417"/>
    <w:rsid w:val="00257CEF"/>
    <w:rsid w:val="0026631D"/>
    <w:rsid w:val="002C2F53"/>
    <w:rsid w:val="002C70AF"/>
    <w:rsid w:val="002F22CA"/>
    <w:rsid w:val="0033518C"/>
    <w:rsid w:val="003437C2"/>
    <w:rsid w:val="00377186"/>
    <w:rsid w:val="003A1C03"/>
    <w:rsid w:val="003C4518"/>
    <w:rsid w:val="0040118B"/>
    <w:rsid w:val="004011CB"/>
    <w:rsid w:val="00414627"/>
    <w:rsid w:val="004251F9"/>
    <w:rsid w:val="00425D63"/>
    <w:rsid w:val="00431873"/>
    <w:rsid w:val="00452C59"/>
    <w:rsid w:val="004643D8"/>
    <w:rsid w:val="00497C24"/>
    <w:rsid w:val="004C7BA5"/>
    <w:rsid w:val="004D4492"/>
    <w:rsid w:val="004D4831"/>
    <w:rsid w:val="004E7628"/>
    <w:rsid w:val="004F48F2"/>
    <w:rsid w:val="00505E0C"/>
    <w:rsid w:val="005149B1"/>
    <w:rsid w:val="00522555"/>
    <w:rsid w:val="00562933"/>
    <w:rsid w:val="005647F2"/>
    <w:rsid w:val="005662D1"/>
    <w:rsid w:val="00573A09"/>
    <w:rsid w:val="005A34E4"/>
    <w:rsid w:val="005A4526"/>
    <w:rsid w:val="005C1B16"/>
    <w:rsid w:val="005E53D0"/>
    <w:rsid w:val="006002EB"/>
    <w:rsid w:val="0060464A"/>
    <w:rsid w:val="006128EF"/>
    <w:rsid w:val="006264B4"/>
    <w:rsid w:val="00643033"/>
    <w:rsid w:val="00644CC3"/>
    <w:rsid w:val="00661468"/>
    <w:rsid w:val="006649F0"/>
    <w:rsid w:val="0067245D"/>
    <w:rsid w:val="00682BEB"/>
    <w:rsid w:val="0068470E"/>
    <w:rsid w:val="00695DCD"/>
    <w:rsid w:val="006A05CC"/>
    <w:rsid w:val="006A2ED3"/>
    <w:rsid w:val="006A35A7"/>
    <w:rsid w:val="006C1476"/>
    <w:rsid w:val="007152D7"/>
    <w:rsid w:val="00746C14"/>
    <w:rsid w:val="0076617C"/>
    <w:rsid w:val="0077572A"/>
    <w:rsid w:val="007C2C59"/>
    <w:rsid w:val="00801F23"/>
    <w:rsid w:val="00837632"/>
    <w:rsid w:val="0085640F"/>
    <w:rsid w:val="008567AA"/>
    <w:rsid w:val="00892712"/>
    <w:rsid w:val="008A680A"/>
    <w:rsid w:val="008B0BB0"/>
    <w:rsid w:val="008E6C4B"/>
    <w:rsid w:val="008F18C0"/>
    <w:rsid w:val="008F776C"/>
    <w:rsid w:val="00903047"/>
    <w:rsid w:val="00907648"/>
    <w:rsid w:val="00930FDE"/>
    <w:rsid w:val="00980477"/>
    <w:rsid w:val="00984C93"/>
    <w:rsid w:val="00987CE1"/>
    <w:rsid w:val="0099405C"/>
    <w:rsid w:val="009A199E"/>
    <w:rsid w:val="009C600F"/>
    <w:rsid w:val="009D3723"/>
    <w:rsid w:val="009E04F2"/>
    <w:rsid w:val="00A03B7B"/>
    <w:rsid w:val="00A200C9"/>
    <w:rsid w:val="00A250D5"/>
    <w:rsid w:val="00A32F56"/>
    <w:rsid w:val="00A36028"/>
    <w:rsid w:val="00A6256C"/>
    <w:rsid w:val="00A74513"/>
    <w:rsid w:val="00A83F11"/>
    <w:rsid w:val="00A91424"/>
    <w:rsid w:val="00AA2C77"/>
    <w:rsid w:val="00AC3FB9"/>
    <w:rsid w:val="00AC702A"/>
    <w:rsid w:val="00AD226F"/>
    <w:rsid w:val="00AD42E7"/>
    <w:rsid w:val="00B13A52"/>
    <w:rsid w:val="00B2399A"/>
    <w:rsid w:val="00B24CF4"/>
    <w:rsid w:val="00B26993"/>
    <w:rsid w:val="00B4570C"/>
    <w:rsid w:val="00B5208C"/>
    <w:rsid w:val="00B64C17"/>
    <w:rsid w:val="00B74876"/>
    <w:rsid w:val="00BA32E3"/>
    <w:rsid w:val="00BA3C0B"/>
    <w:rsid w:val="00BB7C2B"/>
    <w:rsid w:val="00BC1664"/>
    <w:rsid w:val="00BC2546"/>
    <w:rsid w:val="00BC4C6A"/>
    <w:rsid w:val="00C05085"/>
    <w:rsid w:val="00C1593D"/>
    <w:rsid w:val="00C56C7E"/>
    <w:rsid w:val="00C776A4"/>
    <w:rsid w:val="00C86766"/>
    <w:rsid w:val="00C92C94"/>
    <w:rsid w:val="00CA2C6C"/>
    <w:rsid w:val="00CB5D83"/>
    <w:rsid w:val="00CC0600"/>
    <w:rsid w:val="00CC78AC"/>
    <w:rsid w:val="00CD0563"/>
    <w:rsid w:val="00CF5E85"/>
    <w:rsid w:val="00CF7953"/>
    <w:rsid w:val="00D025B6"/>
    <w:rsid w:val="00D07232"/>
    <w:rsid w:val="00D10245"/>
    <w:rsid w:val="00D21BDD"/>
    <w:rsid w:val="00D46BCA"/>
    <w:rsid w:val="00D65F07"/>
    <w:rsid w:val="00D7420F"/>
    <w:rsid w:val="00D92BB7"/>
    <w:rsid w:val="00DB0F0B"/>
    <w:rsid w:val="00DC73CC"/>
    <w:rsid w:val="00DC76D2"/>
    <w:rsid w:val="00DD08A7"/>
    <w:rsid w:val="00DD30ED"/>
    <w:rsid w:val="00E64C21"/>
    <w:rsid w:val="00E76C39"/>
    <w:rsid w:val="00EA218E"/>
    <w:rsid w:val="00EA47EB"/>
    <w:rsid w:val="00EC24C6"/>
    <w:rsid w:val="00ED0319"/>
    <w:rsid w:val="00EF2933"/>
    <w:rsid w:val="00F05146"/>
    <w:rsid w:val="00F1115D"/>
    <w:rsid w:val="00F3513C"/>
    <w:rsid w:val="00F465C5"/>
    <w:rsid w:val="00F5180D"/>
    <w:rsid w:val="00F51B21"/>
    <w:rsid w:val="00F51D87"/>
    <w:rsid w:val="00F8455C"/>
    <w:rsid w:val="00F96FB8"/>
    <w:rsid w:val="00FF5077"/>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56366"/>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47EB"/>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10</cp:lastModifiedBy>
  <cp:revision>18</cp:revision>
  <dcterms:created xsi:type="dcterms:W3CDTF">2022-06-02T03:17:00Z</dcterms:created>
  <dcterms:modified xsi:type="dcterms:W3CDTF">2024-06-05T00:35:00Z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